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C4B" w:rsidRDefault="00B35C4B" w:rsidP="00B35C4B">
      <w:pPr>
        <w:jc w:val="right"/>
        <w:rPr>
          <w:sz w:val="22"/>
          <w:szCs w:val="22"/>
        </w:rPr>
      </w:pPr>
      <w:bookmarkStart w:id="0" w:name="_GoBack"/>
      <w:bookmarkEnd w:id="0"/>
    </w:p>
    <w:p w:rsidR="00FC23C3" w:rsidRDefault="00FC23C3" w:rsidP="00B35C4B">
      <w:pPr>
        <w:jc w:val="right"/>
        <w:rPr>
          <w:sz w:val="22"/>
          <w:szCs w:val="22"/>
        </w:rPr>
      </w:pPr>
    </w:p>
    <w:p w:rsidR="00FC23C3" w:rsidRDefault="00FC23C3" w:rsidP="00B35C4B">
      <w:pPr>
        <w:jc w:val="right"/>
        <w:rPr>
          <w:sz w:val="22"/>
          <w:szCs w:val="22"/>
        </w:rPr>
      </w:pPr>
    </w:p>
    <w:p w:rsidR="00FC23C3" w:rsidRDefault="00FC23C3" w:rsidP="00B35C4B">
      <w:pPr>
        <w:jc w:val="right"/>
        <w:rPr>
          <w:sz w:val="22"/>
          <w:szCs w:val="22"/>
        </w:rPr>
      </w:pPr>
    </w:p>
    <w:p w:rsidR="00FC23C3" w:rsidRDefault="00FC23C3" w:rsidP="00B35C4B">
      <w:pPr>
        <w:jc w:val="right"/>
        <w:rPr>
          <w:sz w:val="22"/>
          <w:szCs w:val="22"/>
        </w:rPr>
      </w:pPr>
    </w:p>
    <w:p w:rsidR="00FC23C3" w:rsidRDefault="00FC23C3" w:rsidP="00B35C4B">
      <w:pPr>
        <w:jc w:val="right"/>
        <w:rPr>
          <w:sz w:val="22"/>
          <w:szCs w:val="22"/>
        </w:rPr>
      </w:pPr>
    </w:p>
    <w:p w:rsidR="00FC23C3" w:rsidRDefault="00FC23C3" w:rsidP="00B35C4B">
      <w:pPr>
        <w:jc w:val="right"/>
        <w:rPr>
          <w:sz w:val="22"/>
          <w:szCs w:val="22"/>
        </w:rPr>
      </w:pPr>
    </w:p>
    <w:p w:rsidR="00FC23C3" w:rsidRDefault="00FC23C3" w:rsidP="00B35C4B">
      <w:pPr>
        <w:jc w:val="right"/>
        <w:rPr>
          <w:sz w:val="22"/>
          <w:szCs w:val="22"/>
        </w:rPr>
      </w:pPr>
    </w:p>
    <w:p w:rsidR="00FC23C3" w:rsidRDefault="00FC23C3" w:rsidP="00B35C4B">
      <w:pPr>
        <w:jc w:val="right"/>
        <w:rPr>
          <w:sz w:val="22"/>
          <w:szCs w:val="22"/>
        </w:rPr>
      </w:pPr>
      <w:r w:rsidRPr="00FC23C3">
        <w:rPr>
          <w:sz w:val="22"/>
          <w:szCs w:val="22"/>
        </w:rPr>
        <w:object w:dxaOrig="9180" w:dyaOrig="125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629.25pt" o:ole="">
            <v:imagedata r:id="rId5" o:title=""/>
          </v:shape>
          <o:OLEObject Type="Embed" ProgID="Acrobat.Document.DC" ShapeID="_x0000_i1025" DrawAspect="Content" ObjectID="_1733665423" r:id="rId6"/>
        </w:object>
      </w:r>
    </w:p>
    <w:p w:rsidR="00FC23C3" w:rsidRDefault="00FC23C3" w:rsidP="00B35C4B">
      <w:pPr>
        <w:jc w:val="right"/>
        <w:rPr>
          <w:sz w:val="22"/>
          <w:szCs w:val="22"/>
        </w:rPr>
      </w:pPr>
    </w:p>
    <w:p w:rsidR="00FC23C3" w:rsidRDefault="00FC23C3" w:rsidP="00B35C4B">
      <w:pPr>
        <w:jc w:val="right"/>
        <w:rPr>
          <w:sz w:val="22"/>
          <w:szCs w:val="22"/>
        </w:rPr>
      </w:pPr>
    </w:p>
    <w:p w:rsidR="00FC23C3" w:rsidRDefault="00FC23C3" w:rsidP="00B35C4B">
      <w:pPr>
        <w:jc w:val="right"/>
        <w:rPr>
          <w:sz w:val="22"/>
          <w:szCs w:val="22"/>
        </w:rPr>
      </w:pPr>
    </w:p>
    <w:p w:rsidR="00FC23C3" w:rsidRDefault="00FC23C3" w:rsidP="00B35C4B">
      <w:pPr>
        <w:jc w:val="right"/>
        <w:rPr>
          <w:sz w:val="22"/>
          <w:szCs w:val="22"/>
        </w:rPr>
      </w:pPr>
    </w:p>
    <w:p w:rsidR="00B35C4B" w:rsidRDefault="00B35C4B" w:rsidP="008A7911">
      <w:pPr>
        <w:rPr>
          <w:sz w:val="22"/>
          <w:szCs w:val="22"/>
        </w:rPr>
      </w:pPr>
    </w:p>
    <w:p w:rsidR="00B35C4B" w:rsidRDefault="00B35C4B" w:rsidP="008A7911">
      <w:pPr>
        <w:rPr>
          <w:sz w:val="22"/>
          <w:szCs w:val="22"/>
        </w:rPr>
      </w:pPr>
    </w:p>
    <w:p w:rsidR="008A7911" w:rsidRDefault="008A7911" w:rsidP="008A7911">
      <w:pPr>
        <w:rPr>
          <w:sz w:val="22"/>
          <w:szCs w:val="22"/>
        </w:rPr>
      </w:pPr>
    </w:p>
    <w:p w:rsidR="008A7911" w:rsidRPr="007F3813" w:rsidRDefault="008A7911" w:rsidP="008A7911">
      <w:pPr>
        <w:rPr>
          <w:sz w:val="22"/>
          <w:szCs w:val="22"/>
        </w:rPr>
      </w:pPr>
    </w:p>
    <w:p w:rsidR="00B35C4B" w:rsidRPr="00197606" w:rsidRDefault="00B35C4B" w:rsidP="00B35C4B">
      <w:pPr>
        <w:autoSpaceDE w:val="0"/>
        <w:autoSpaceDN w:val="0"/>
        <w:spacing w:line="230" w:lineRule="auto"/>
      </w:pPr>
      <w:r w:rsidRPr="00197606">
        <w:rPr>
          <w:b/>
          <w:color w:val="000000"/>
        </w:rPr>
        <w:t>ПОЯСНИТЕЛЬНАЯ ЗАПИСКА</w:t>
      </w:r>
    </w:p>
    <w:p w:rsidR="00B35C4B" w:rsidRPr="00197606" w:rsidRDefault="00B35C4B" w:rsidP="00B35C4B">
      <w:pPr>
        <w:autoSpaceDE w:val="0"/>
        <w:autoSpaceDN w:val="0"/>
        <w:spacing w:before="346" w:line="281" w:lineRule="auto"/>
        <w:ind w:firstLine="180"/>
      </w:pPr>
      <w:r w:rsidRPr="00197606">
        <w:rPr>
          <w:color w:val="000000"/>
        </w:rPr>
        <w:t>Рабочая программа по предмету «Музыка» на уровне 5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B35C4B" w:rsidRPr="00197606" w:rsidRDefault="00B35C4B" w:rsidP="00B35C4B">
      <w:pPr>
        <w:autoSpaceDE w:val="0"/>
        <w:autoSpaceDN w:val="0"/>
        <w:spacing w:before="262" w:line="230" w:lineRule="auto"/>
      </w:pPr>
      <w:r w:rsidRPr="00197606">
        <w:rPr>
          <w:b/>
          <w:color w:val="000000"/>
        </w:rPr>
        <w:t>ОБЩАЯ ХАРАКТЕРИСТИКА УЧЕБНОГО ПРЕДМЕТА «МУЗЫКА»</w:t>
      </w:r>
    </w:p>
    <w:p w:rsidR="00B35C4B" w:rsidRPr="00197606" w:rsidRDefault="00B35C4B" w:rsidP="00B35C4B">
      <w:pPr>
        <w:autoSpaceDE w:val="0"/>
        <w:autoSpaceDN w:val="0"/>
        <w:spacing w:before="168" w:line="286" w:lineRule="auto"/>
        <w:ind w:right="288" w:firstLine="180"/>
      </w:pPr>
      <w:r w:rsidRPr="00197606">
        <w:rPr>
          <w:color w:val="000000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</w:t>
      </w:r>
      <w:proofErr w:type="spellStart"/>
      <w:r w:rsidRPr="00197606">
        <w:rPr>
          <w:color w:val="000000"/>
        </w:rPr>
        <w:t>вовлечённости</w:t>
      </w:r>
      <w:proofErr w:type="spellEnd"/>
      <w:r w:rsidRPr="00197606">
        <w:rPr>
          <w:color w:val="000000"/>
        </w:rPr>
        <w:t xml:space="preserve"> личности. Эта особенность открывает уникальный потенциал для развития внутреннего мира человека, </w:t>
      </w:r>
      <w:r w:rsidRPr="00197606">
        <w:br/>
      </w:r>
      <w:r w:rsidRPr="00197606">
        <w:rPr>
          <w:color w:val="000000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B35C4B" w:rsidRPr="00197606" w:rsidRDefault="00B35C4B" w:rsidP="00B35C4B">
      <w:pPr>
        <w:autoSpaceDE w:val="0"/>
        <w:autoSpaceDN w:val="0"/>
        <w:spacing w:before="70" w:line="281" w:lineRule="auto"/>
        <w:ind w:right="288" w:firstLine="180"/>
      </w:pPr>
      <w:r w:rsidRPr="00197606">
        <w:rPr>
          <w:color w:val="000000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B35C4B" w:rsidRPr="00197606" w:rsidRDefault="00B35C4B" w:rsidP="00B35C4B">
      <w:pPr>
        <w:autoSpaceDE w:val="0"/>
        <w:autoSpaceDN w:val="0"/>
        <w:spacing w:before="70" w:line="286" w:lineRule="auto"/>
        <w:ind w:firstLine="180"/>
      </w:pPr>
      <w:r w:rsidRPr="00197606">
        <w:rPr>
          <w:color w:val="000000"/>
        </w:rPr>
        <w:t xml:space="preserve">Музыка, являясь эффективным способом коммуникации, обеспечивает межличностное и </w:t>
      </w:r>
      <w:r w:rsidRPr="00197606">
        <w:br/>
      </w:r>
      <w:r w:rsidRPr="00197606">
        <w:rPr>
          <w:color w:val="000000"/>
        </w:rPr>
        <w:t xml:space="preserve"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</w:t>
      </w:r>
      <w:r w:rsidRPr="00197606">
        <w:br/>
      </w:r>
      <w:r w:rsidRPr="00197606">
        <w:rPr>
          <w:color w:val="000000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B35C4B" w:rsidRPr="00197606" w:rsidRDefault="00B35C4B" w:rsidP="00B35C4B">
      <w:pPr>
        <w:autoSpaceDE w:val="0"/>
        <w:autoSpaceDN w:val="0"/>
        <w:spacing w:before="72"/>
        <w:ind w:right="144" w:firstLine="180"/>
      </w:pPr>
      <w:r w:rsidRPr="00197606">
        <w:rPr>
          <w:color w:val="000000"/>
        </w:rPr>
        <w:t xml:space="preserve">Музыка — </w:t>
      </w:r>
      <w:proofErr w:type="spellStart"/>
      <w:r w:rsidRPr="00197606">
        <w:rPr>
          <w:color w:val="000000"/>
        </w:rPr>
        <w:t>временнóе</w:t>
      </w:r>
      <w:proofErr w:type="spellEnd"/>
      <w:r w:rsidRPr="00197606">
        <w:rPr>
          <w:color w:val="000000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197606">
        <w:rPr>
          <w:color w:val="000000"/>
        </w:rPr>
        <w:t>обогощать</w:t>
      </w:r>
      <w:proofErr w:type="spellEnd"/>
      <w:r w:rsidRPr="00197606">
        <w:rPr>
          <w:color w:val="000000"/>
        </w:rPr>
        <w:t xml:space="preserve"> </w:t>
      </w:r>
      <w:r w:rsidRPr="00197606">
        <w:br/>
      </w:r>
      <w:r w:rsidRPr="00197606">
        <w:rPr>
          <w:color w:val="000000"/>
        </w:rPr>
        <w:t>индивидуальный опыт в предвидении будущего и его сравнении с прошлым.</w:t>
      </w:r>
    </w:p>
    <w:p w:rsidR="00B35C4B" w:rsidRPr="00197606" w:rsidRDefault="00B35C4B" w:rsidP="00B35C4B">
      <w:pPr>
        <w:autoSpaceDE w:val="0"/>
        <w:autoSpaceDN w:val="0"/>
        <w:spacing w:before="70" w:line="281" w:lineRule="auto"/>
        <w:ind w:firstLine="180"/>
      </w:pPr>
      <w:r w:rsidRPr="00197606">
        <w:rPr>
          <w:color w:val="000000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197606">
        <w:br/>
      </w:r>
      <w:r w:rsidRPr="00197606">
        <w:rPr>
          <w:color w:val="000000"/>
        </w:rPr>
        <w:t xml:space="preserve">эмоционального интеллекта, способствует самореализации и </w:t>
      </w:r>
      <w:proofErr w:type="spellStart"/>
      <w:r w:rsidRPr="00197606">
        <w:rPr>
          <w:color w:val="000000"/>
        </w:rPr>
        <w:t>самопринятию</w:t>
      </w:r>
      <w:proofErr w:type="spellEnd"/>
      <w:r w:rsidRPr="00197606">
        <w:rPr>
          <w:color w:val="000000"/>
        </w:rPr>
        <w:t xml:space="preserve">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B35C4B" w:rsidRPr="00197606" w:rsidRDefault="00B35C4B" w:rsidP="00B35C4B">
      <w:pPr>
        <w:autoSpaceDE w:val="0"/>
        <w:autoSpaceDN w:val="0"/>
        <w:spacing w:before="190" w:line="230" w:lineRule="auto"/>
        <w:ind w:left="180"/>
      </w:pPr>
      <w:r w:rsidRPr="00197606">
        <w:rPr>
          <w:color w:val="000000"/>
        </w:rPr>
        <w:t>Рабочая программа позволит учителю:</w:t>
      </w:r>
    </w:p>
    <w:p w:rsidR="00B35C4B" w:rsidRPr="00197606" w:rsidRDefault="00B35C4B" w:rsidP="00B35C4B">
      <w:pPr>
        <w:autoSpaceDE w:val="0"/>
        <w:autoSpaceDN w:val="0"/>
        <w:spacing w:before="178" w:line="271" w:lineRule="auto"/>
        <w:ind w:left="420" w:right="720"/>
      </w:pPr>
      <w:r w:rsidRPr="00197606">
        <w:rPr>
          <w:color w:val="000000"/>
        </w:rPr>
        <w:t xml:space="preserve">—  реализовать в процессе преподавания музыки современные подходы к формированию личностных, </w:t>
      </w:r>
      <w:proofErr w:type="spellStart"/>
      <w:r w:rsidRPr="00197606">
        <w:rPr>
          <w:color w:val="000000"/>
        </w:rPr>
        <w:t>метапредметных</w:t>
      </w:r>
      <w:proofErr w:type="spellEnd"/>
      <w:r w:rsidRPr="00197606">
        <w:rPr>
          <w:color w:val="000000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B35C4B" w:rsidRPr="00197606" w:rsidRDefault="00B35C4B" w:rsidP="00B35C4B">
      <w:pPr>
        <w:autoSpaceDE w:val="0"/>
        <w:autoSpaceDN w:val="0"/>
        <w:spacing w:before="190" w:line="262" w:lineRule="auto"/>
        <w:ind w:left="420" w:right="432"/>
      </w:pPr>
      <w:proofErr w:type="gramStart"/>
      <w:r w:rsidRPr="00197606">
        <w:rPr>
          <w:color w:val="000000"/>
        </w:rPr>
        <w:t>—  определить</w:t>
      </w:r>
      <w:proofErr w:type="gramEnd"/>
      <w:r w:rsidRPr="00197606">
        <w:rPr>
          <w:color w:val="000000"/>
        </w:rPr>
        <w:t xml:space="preserve">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 w:rsidR="00B35C4B" w:rsidRPr="00197606" w:rsidRDefault="00B35C4B" w:rsidP="00B35C4B">
      <w:pPr>
        <w:sectPr w:rsidR="00B35C4B" w:rsidRPr="00197606" w:rsidSect="00B35C4B">
          <w:pgSz w:w="11900" w:h="16840"/>
          <w:pgMar w:top="29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35C4B" w:rsidRPr="00197606" w:rsidRDefault="00B35C4B" w:rsidP="00B35C4B">
      <w:pPr>
        <w:autoSpaceDE w:val="0"/>
        <w:autoSpaceDN w:val="0"/>
        <w:spacing w:after="78" w:line="220" w:lineRule="exact"/>
      </w:pPr>
    </w:p>
    <w:p w:rsidR="00B35C4B" w:rsidRPr="00197606" w:rsidRDefault="00B35C4B" w:rsidP="00B35C4B">
      <w:pPr>
        <w:autoSpaceDE w:val="0"/>
        <w:autoSpaceDN w:val="0"/>
        <w:spacing w:line="281" w:lineRule="auto"/>
        <w:ind w:left="420"/>
      </w:pPr>
      <w:r w:rsidRPr="00197606">
        <w:rPr>
          <w:color w:val="000000"/>
        </w:rPr>
        <w:t xml:space="preserve">Министерства образования и науки РФ от 17 декабря 2010 г. № 1897, с изменениями и </w:t>
      </w:r>
      <w:r w:rsidRPr="00197606">
        <w:br/>
      </w:r>
      <w:r w:rsidRPr="00197606">
        <w:rPr>
          <w:color w:val="000000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B35C4B" w:rsidRPr="00197606" w:rsidRDefault="00B35C4B" w:rsidP="00B35C4B">
      <w:pPr>
        <w:autoSpaceDE w:val="0"/>
        <w:autoSpaceDN w:val="0"/>
        <w:spacing w:before="190"/>
        <w:ind w:left="420"/>
      </w:pPr>
      <w:r w:rsidRPr="00197606">
        <w:rPr>
          <w:color w:val="000000"/>
        </w:rPr>
        <w:t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B35C4B" w:rsidRPr="00197606" w:rsidRDefault="00B35C4B" w:rsidP="00B35C4B">
      <w:pPr>
        <w:autoSpaceDE w:val="0"/>
        <w:autoSpaceDN w:val="0"/>
        <w:spacing w:before="324" w:line="230" w:lineRule="auto"/>
      </w:pPr>
      <w:r w:rsidRPr="00197606">
        <w:rPr>
          <w:b/>
          <w:color w:val="000000"/>
        </w:rPr>
        <w:t>ЦЕЛИ И ЗАДАЧИ ИЗУЧЕНИЯ УЧЕБНОГО ПРЕДМЕТА «МУЗЫКА»</w:t>
      </w:r>
    </w:p>
    <w:p w:rsidR="00B35C4B" w:rsidRPr="00197606" w:rsidRDefault="00B35C4B" w:rsidP="00B35C4B">
      <w:pPr>
        <w:autoSpaceDE w:val="0"/>
        <w:autoSpaceDN w:val="0"/>
        <w:spacing w:before="166"/>
        <w:ind w:right="144" w:firstLine="180"/>
      </w:pPr>
      <w:r w:rsidRPr="00197606">
        <w:rPr>
          <w:color w:val="000000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197606">
        <w:br/>
      </w:r>
      <w:proofErr w:type="spellStart"/>
      <w:r w:rsidRPr="00197606">
        <w:rPr>
          <w:color w:val="000000"/>
        </w:rPr>
        <w:t>самоценности</w:t>
      </w:r>
      <w:proofErr w:type="spellEnd"/>
      <w:r w:rsidRPr="00197606">
        <w:rPr>
          <w:color w:val="000000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B35C4B" w:rsidRPr="00197606" w:rsidRDefault="00B35C4B" w:rsidP="00B35C4B">
      <w:pPr>
        <w:autoSpaceDE w:val="0"/>
        <w:autoSpaceDN w:val="0"/>
        <w:spacing w:before="70" w:line="281" w:lineRule="auto"/>
        <w:ind w:right="144" w:firstLine="180"/>
      </w:pPr>
      <w:r w:rsidRPr="00197606">
        <w:rPr>
          <w:color w:val="000000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0" w:line="286" w:lineRule="auto"/>
      </w:pPr>
      <w:r w:rsidRPr="00197606">
        <w:tab/>
      </w:r>
      <w:r w:rsidRPr="00197606">
        <w:rPr>
          <w:color w:val="000000"/>
        </w:rPr>
        <w:t xml:space="preserve">В процессе конкретизации учебных целей их реализация осуществляется по следующим </w:t>
      </w:r>
      <w:r w:rsidRPr="00197606">
        <w:br/>
      </w:r>
      <w:r w:rsidRPr="00197606">
        <w:rPr>
          <w:color w:val="000000"/>
        </w:rPr>
        <w:t xml:space="preserve">направлениям: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197606">
        <w:rPr>
          <w:color w:val="000000"/>
        </w:rPr>
        <w:t>автокоммуникации</w:t>
      </w:r>
      <w:proofErr w:type="spellEnd"/>
      <w:r w:rsidRPr="00197606">
        <w:rPr>
          <w:color w:val="000000"/>
        </w:rPr>
        <w:t xml:space="preserve">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3) формирование творческих способностей ребёнка, развитие внутренней мотивации к </w:t>
      </w:r>
      <w:r w:rsidRPr="00197606">
        <w:br/>
      </w:r>
      <w:r w:rsidRPr="00197606">
        <w:rPr>
          <w:color w:val="000000"/>
        </w:rPr>
        <w:t>интонационно-содержательной деятельности.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2" w:line="271" w:lineRule="auto"/>
        <w:ind w:right="288"/>
      </w:pPr>
      <w:r w:rsidRPr="00197606">
        <w:tab/>
      </w:r>
      <w:r w:rsidRPr="00197606">
        <w:rPr>
          <w:color w:val="000000"/>
        </w:rPr>
        <w:t xml:space="preserve">Важнейшими задачами изучения предмета «Музыка» в основной школе являются: </w:t>
      </w:r>
      <w:r w:rsidRPr="00197606">
        <w:br/>
      </w:r>
      <w:r w:rsidRPr="00197606">
        <w:tab/>
      </w:r>
      <w:r w:rsidRPr="00197606">
        <w:rPr>
          <w:color w:val="000000"/>
        </w:rPr>
        <w:t>1.  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B35C4B" w:rsidRPr="00197606" w:rsidRDefault="00B35C4B" w:rsidP="00B35C4B">
      <w:pPr>
        <w:autoSpaceDE w:val="0"/>
        <w:autoSpaceDN w:val="0"/>
        <w:spacing w:before="70" w:line="271" w:lineRule="auto"/>
        <w:ind w:right="288" w:firstLine="180"/>
      </w:pPr>
      <w:r w:rsidRPr="00197606">
        <w:rPr>
          <w:color w:val="000000"/>
        </w:rPr>
        <w:t>2.  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B35C4B" w:rsidRPr="00197606" w:rsidRDefault="00B35C4B" w:rsidP="00B35C4B">
      <w:pPr>
        <w:autoSpaceDE w:val="0"/>
        <w:autoSpaceDN w:val="0"/>
        <w:spacing w:before="70" w:line="271" w:lineRule="auto"/>
        <w:ind w:firstLine="180"/>
      </w:pPr>
      <w:r w:rsidRPr="00197606">
        <w:rPr>
          <w:color w:val="000000"/>
        </w:rPr>
        <w:t>3.  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B35C4B" w:rsidRPr="00197606" w:rsidRDefault="00B35C4B" w:rsidP="00B35C4B">
      <w:pPr>
        <w:autoSpaceDE w:val="0"/>
        <w:autoSpaceDN w:val="0"/>
        <w:spacing w:before="70" w:line="271" w:lineRule="auto"/>
        <w:ind w:right="288" w:firstLine="180"/>
      </w:pPr>
      <w:r w:rsidRPr="00197606">
        <w:rPr>
          <w:color w:val="000000"/>
        </w:rPr>
        <w:t>4.  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0" w:line="271" w:lineRule="auto"/>
        <w:ind w:right="144"/>
      </w:pPr>
      <w:r w:rsidRPr="00197606">
        <w:tab/>
      </w:r>
      <w:r w:rsidRPr="00197606">
        <w:rPr>
          <w:color w:val="000000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197606">
        <w:br/>
      </w:r>
      <w:r w:rsidRPr="00197606">
        <w:tab/>
      </w:r>
      <w:r w:rsidRPr="00197606">
        <w:rPr>
          <w:color w:val="000000"/>
        </w:rPr>
        <w:t>а) слушание (расширение приёмов и навыков вдумчивого, осмысленного восприятия музыки;</w:t>
      </w:r>
    </w:p>
    <w:p w:rsidR="00B35C4B" w:rsidRPr="00197606" w:rsidRDefault="00B35C4B" w:rsidP="00B35C4B">
      <w:pPr>
        <w:sectPr w:rsidR="00B35C4B" w:rsidRPr="00197606">
          <w:pgSz w:w="11900" w:h="16840"/>
          <w:pgMar w:top="298" w:right="718" w:bottom="36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B35C4B" w:rsidRPr="00197606" w:rsidRDefault="00B35C4B" w:rsidP="00B35C4B">
      <w:pPr>
        <w:autoSpaceDE w:val="0"/>
        <w:autoSpaceDN w:val="0"/>
        <w:spacing w:after="66" w:line="220" w:lineRule="exact"/>
      </w:pP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line="288" w:lineRule="auto"/>
      </w:pPr>
      <w:r w:rsidRPr="00197606">
        <w:rPr>
          <w:color w:val="000000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д) творческие проекты, музыкально-театральная деятельность (концерты, фестивали, </w:t>
      </w:r>
      <w:r w:rsidRPr="00197606">
        <w:br/>
      </w:r>
      <w:r w:rsidRPr="00197606">
        <w:rPr>
          <w:color w:val="000000"/>
        </w:rPr>
        <w:t xml:space="preserve">представления); </w:t>
      </w:r>
      <w:r w:rsidRPr="00197606">
        <w:br/>
      </w:r>
      <w:r w:rsidRPr="00197606">
        <w:tab/>
      </w:r>
      <w:r w:rsidRPr="00197606">
        <w:rPr>
          <w:color w:val="000000"/>
        </w:rPr>
        <w:t>е) исследовательская деятельность на материале музыкального искусства.</w:t>
      </w:r>
    </w:p>
    <w:p w:rsidR="00B35C4B" w:rsidRPr="00197606" w:rsidRDefault="00B35C4B" w:rsidP="00B35C4B">
      <w:pPr>
        <w:autoSpaceDE w:val="0"/>
        <w:autoSpaceDN w:val="0"/>
        <w:spacing w:before="70"/>
        <w:ind w:firstLine="180"/>
      </w:pPr>
      <w:r w:rsidRPr="00197606">
        <w:rPr>
          <w:color w:val="000000"/>
        </w:rPr>
        <w:t>6. 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B35C4B" w:rsidRPr="00197606" w:rsidRDefault="00B35C4B" w:rsidP="00B35C4B">
      <w:pPr>
        <w:autoSpaceDE w:val="0"/>
        <w:autoSpaceDN w:val="0"/>
        <w:spacing w:before="70" w:line="271" w:lineRule="auto"/>
        <w:ind w:firstLine="180"/>
      </w:pPr>
      <w:r w:rsidRPr="00197606">
        <w:rPr>
          <w:color w:val="000000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0" w:line="288" w:lineRule="auto"/>
        <w:ind w:right="576"/>
      </w:pPr>
      <w:r w:rsidRPr="00197606">
        <w:tab/>
      </w:r>
      <w:r w:rsidRPr="00197606">
        <w:rPr>
          <w:color w:val="000000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модуль № 1 «Музыка моего края»;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модуль № 2 «Народное музыкальное творчество России»;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модуль № 3 «Музыка народов мира»;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модуль № 4 «Европейская классическая музыка»;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модуль № 5 «Русская классическая музыка»;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модуль № 6 «Истоки и образы русской и европейской духовной музыки»;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модуль № 7 «Современная музыка: основные жанры и направления»;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модуль № 8 «Связь музыки с другими видами искусства»; </w:t>
      </w:r>
      <w:r w:rsidRPr="00197606">
        <w:br/>
      </w:r>
      <w:r w:rsidRPr="00197606">
        <w:tab/>
      </w:r>
      <w:r w:rsidRPr="00197606">
        <w:rPr>
          <w:color w:val="000000"/>
        </w:rPr>
        <w:t>модуль № 9 «Жанры музыкального искусства».</w:t>
      </w:r>
    </w:p>
    <w:p w:rsidR="00B35C4B" w:rsidRPr="00197606" w:rsidRDefault="00B35C4B" w:rsidP="00B35C4B">
      <w:pPr>
        <w:autoSpaceDE w:val="0"/>
        <w:autoSpaceDN w:val="0"/>
        <w:spacing w:before="264" w:line="230" w:lineRule="auto"/>
      </w:pPr>
      <w:r w:rsidRPr="00197606">
        <w:rPr>
          <w:b/>
          <w:color w:val="000000"/>
        </w:rPr>
        <w:t>МЕСТО УЧЕБНОГО ПРЕДМЕТА «МУЗЫКА» В УЧЕБНОМ ПЛАНЕ</w:t>
      </w:r>
    </w:p>
    <w:p w:rsidR="00B35C4B" w:rsidRPr="00197606" w:rsidRDefault="00B35C4B" w:rsidP="00B35C4B">
      <w:pPr>
        <w:autoSpaceDE w:val="0"/>
        <w:autoSpaceDN w:val="0"/>
        <w:spacing w:before="166" w:line="271" w:lineRule="auto"/>
        <w:ind w:right="144" w:firstLine="180"/>
      </w:pPr>
      <w:r w:rsidRPr="00197606">
        <w:rPr>
          <w:color w:val="000000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B35C4B" w:rsidRPr="00197606" w:rsidRDefault="00B35C4B" w:rsidP="00B35C4B">
      <w:pPr>
        <w:autoSpaceDE w:val="0"/>
        <w:autoSpaceDN w:val="0"/>
        <w:spacing w:before="70" w:line="281" w:lineRule="auto"/>
        <w:ind w:right="144" w:firstLine="180"/>
      </w:pPr>
      <w:r w:rsidRPr="00197606">
        <w:rPr>
          <w:color w:val="000000"/>
        </w:rPr>
        <w:t xml:space="preserve">Изучение предмета «Музыка» предполагает активную социокультурную деятельность </w:t>
      </w:r>
      <w:r w:rsidRPr="00197606">
        <w:br/>
      </w:r>
      <w:r w:rsidRPr="00197606">
        <w:rPr>
          <w:color w:val="000000"/>
        </w:rPr>
        <w:t xml:space="preserve">обучающихся, участие в исследовательских и творческих проектах, в том числе основанных на </w:t>
      </w:r>
      <w:proofErr w:type="spellStart"/>
      <w:r w:rsidRPr="00197606">
        <w:rPr>
          <w:color w:val="000000"/>
        </w:rPr>
        <w:t>межпредметных</w:t>
      </w:r>
      <w:proofErr w:type="spellEnd"/>
      <w:r w:rsidRPr="00197606">
        <w:rPr>
          <w:color w:val="000000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</w:t>
      </w:r>
      <w:r>
        <w:rPr>
          <w:color w:val="000000"/>
        </w:rPr>
        <w:t>Музыка» в 5 классе составляет 35</w:t>
      </w:r>
      <w:r w:rsidRPr="00197606">
        <w:rPr>
          <w:color w:val="000000"/>
        </w:rPr>
        <w:t xml:space="preserve"> </w:t>
      </w:r>
      <w:r>
        <w:rPr>
          <w:color w:val="000000"/>
        </w:rPr>
        <w:t>часов</w:t>
      </w:r>
      <w:r w:rsidRPr="00197606">
        <w:rPr>
          <w:color w:val="000000"/>
        </w:rPr>
        <w:t xml:space="preserve"> (не менее 1 часа в неделю).</w:t>
      </w:r>
    </w:p>
    <w:p w:rsidR="00B35C4B" w:rsidRPr="00197606" w:rsidRDefault="00B35C4B" w:rsidP="00B35C4B">
      <w:pPr>
        <w:sectPr w:rsidR="00B35C4B" w:rsidRPr="00197606">
          <w:pgSz w:w="11900" w:h="16840"/>
          <w:pgMar w:top="286" w:right="682" w:bottom="968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B35C4B" w:rsidRPr="00197606" w:rsidRDefault="00B35C4B" w:rsidP="00B35C4B">
      <w:pPr>
        <w:autoSpaceDE w:val="0"/>
        <w:autoSpaceDN w:val="0"/>
        <w:spacing w:after="78" w:line="220" w:lineRule="exact"/>
      </w:pPr>
    </w:p>
    <w:p w:rsidR="00B35C4B" w:rsidRPr="00197606" w:rsidRDefault="00B35C4B" w:rsidP="00B35C4B">
      <w:pPr>
        <w:autoSpaceDE w:val="0"/>
        <w:autoSpaceDN w:val="0"/>
        <w:spacing w:line="230" w:lineRule="auto"/>
      </w:pPr>
      <w:r w:rsidRPr="00197606">
        <w:rPr>
          <w:b/>
          <w:color w:val="000000"/>
        </w:rPr>
        <w:t xml:space="preserve">СОДЕРЖАНИЕ УЧЕБНОГО ПРЕДМЕТА 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346"/>
        <w:ind w:right="288"/>
      </w:pPr>
      <w:r w:rsidRPr="00197606">
        <w:tab/>
      </w:r>
      <w:r w:rsidRPr="00197606">
        <w:rPr>
          <w:b/>
          <w:color w:val="000000"/>
        </w:rPr>
        <w:t>Модуль «МУЗЫКА МОЕГО КРАЯ»</w:t>
      </w:r>
      <w:r w:rsidRPr="00197606">
        <w:br/>
      </w:r>
      <w:r w:rsidRPr="00197606">
        <w:tab/>
      </w:r>
      <w:r w:rsidRPr="00197606">
        <w:rPr>
          <w:i/>
          <w:color w:val="000000"/>
        </w:rPr>
        <w:t xml:space="preserve">Фольклор — народное творчество </w:t>
      </w:r>
      <w:r w:rsidRPr="00197606">
        <w:br/>
      </w:r>
      <w:r w:rsidRPr="00197606">
        <w:tab/>
      </w:r>
      <w:r w:rsidRPr="00197606">
        <w:rPr>
          <w:color w:val="000000"/>
        </w:rPr>
        <w:t>Традиционная музыка — отражение жизни народа. Жанры детского и игрового фольклора (игры, пляски, хороводы и др.).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0" w:line="271" w:lineRule="auto"/>
      </w:pPr>
      <w:r w:rsidRPr="00197606">
        <w:tab/>
      </w:r>
      <w:r w:rsidRPr="00197606">
        <w:rPr>
          <w:i/>
          <w:color w:val="000000"/>
        </w:rPr>
        <w:t xml:space="preserve">Календарный фольклор </w:t>
      </w:r>
      <w:r w:rsidRPr="00197606">
        <w:br/>
      </w:r>
      <w:r w:rsidRPr="00197606">
        <w:tab/>
      </w:r>
      <w:r w:rsidRPr="00197606">
        <w:rPr>
          <w:color w:val="000000"/>
        </w:rPr>
        <w:t>Календарные обряды, традиционные для данной местности (осенние, зимние, весенние — на выбор учителя).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192" w:line="281" w:lineRule="auto"/>
        <w:ind w:right="432"/>
      </w:pPr>
      <w:r w:rsidRPr="00197606">
        <w:tab/>
      </w:r>
      <w:proofErr w:type="spellStart"/>
      <w:r>
        <w:rPr>
          <w:b/>
          <w:color w:val="000000"/>
        </w:rPr>
        <w:t>M</w:t>
      </w:r>
      <w:r w:rsidRPr="00197606">
        <w:rPr>
          <w:b/>
          <w:color w:val="000000"/>
        </w:rPr>
        <w:t>одуль</w:t>
      </w:r>
      <w:proofErr w:type="spellEnd"/>
      <w:r w:rsidRPr="00197606">
        <w:rPr>
          <w:b/>
          <w:color w:val="000000"/>
        </w:rPr>
        <w:t xml:space="preserve"> «ЕВРОПЕЙСКАЯ КЛАССИЧЕСКАЯ </w:t>
      </w:r>
      <w:proofErr w:type="gramStart"/>
      <w:r w:rsidRPr="00197606">
        <w:rPr>
          <w:b/>
          <w:color w:val="000000"/>
        </w:rPr>
        <w:t>МУЗЫКА»</w:t>
      </w:r>
      <w:r w:rsidRPr="00197606">
        <w:br/>
      </w:r>
      <w:r w:rsidRPr="00197606">
        <w:tab/>
      </w:r>
      <w:proofErr w:type="gramEnd"/>
      <w:r w:rsidRPr="00197606">
        <w:rPr>
          <w:i/>
          <w:color w:val="000000"/>
        </w:rPr>
        <w:t xml:space="preserve">Национальные истоки классической музыки </w:t>
      </w:r>
      <w:r w:rsidRPr="00197606">
        <w:br/>
      </w:r>
      <w:r w:rsidRPr="00197606">
        <w:tab/>
      </w:r>
      <w:r w:rsidRPr="00197606">
        <w:rPr>
          <w:color w:val="000000"/>
        </w:rPr>
        <w:t>Национальный музыкальный стиль на примере творчества Ф. Шопена, Э. Грига и др. Значение и роль композитора — основоположника национальной классической музыки. Характерные жанры, образы, элементы музыкального языка.</w:t>
      </w:r>
    </w:p>
    <w:p w:rsidR="00B35C4B" w:rsidRPr="00197606" w:rsidRDefault="00B35C4B" w:rsidP="00B35C4B">
      <w:pPr>
        <w:autoSpaceDE w:val="0"/>
        <w:autoSpaceDN w:val="0"/>
        <w:spacing w:before="70" w:line="262" w:lineRule="auto"/>
        <w:ind w:left="180" w:right="1440"/>
      </w:pPr>
      <w:r w:rsidRPr="00197606">
        <w:rPr>
          <w:i/>
          <w:color w:val="000000"/>
        </w:rPr>
        <w:t xml:space="preserve">Музыкант и публика </w:t>
      </w:r>
      <w:r w:rsidRPr="00197606">
        <w:br/>
      </w:r>
      <w:r w:rsidRPr="00197606">
        <w:rPr>
          <w:color w:val="000000"/>
        </w:rPr>
        <w:t>Кумиры публики (на примере творчества В. А. Моцарта, Н. Паганини, Ф. Листа и др.).</w:t>
      </w:r>
    </w:p>
    <w:p w:rsidR="00B35C4B" w:rsidRPr="00197606" w:rsidRDefault="00B35C4B" w:rsidP="00B35C4B">
      <w:pPr>
        <w:autoSpaceDE w:val="0"/>
        <w:autoSpaceDN w:val="0"/>
        <w:spacing w:before="70" w:line="262" w:lineRule="auto"/>
        <w:ind w:right="720"/>
      </w:pPr>
      <w:r w:rsidRPr="00197606">
        <w:rPr>
          <w:color w:val="000000"/>
        </w:rPr>
        <w:t>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190" w:line="281" w:lineRule="auto"/>
      </w:pPr>
      <w:r w:rsidRPr="00197606">
        <w:tab/>
      </w:r>
      <w:r w:rsidRPr="00197606">
        <w:rPr>
          <w:b/>
          <w:color w:val="000000"/>
        </w:rPr>
        <w:t xml:space="preserve">Модуль </w:t>
      </w:r>
      <w:r w:rsidRPr="00197606">
        <w:rPr>
          <w:color w:val="000000"/>
        </w:rPr>
        <w:t>«</w:t>
      </w:r>
      <w:r w:rsidRPr="00197606">
        <w:rPr>
          <w:b/>
          <w:color w:val="000000"/>
        </w:rPr>
        <w:t>РУССКАЯ КЛАССИЧЕСКАЯ МУЗЫКА</w:t>
      </w:r>
      <w:r w:rsidRPr="00197606">
        <w:rPr>
          <w:color w:val="000000"/>
        </w:rPr>
        <w:t>»</w:t>
      </w:r>
      <w:r w:rsidRPr="00197606">
        <w:br/>
      </w:r>
      <w:r w:rsidRPr="00197606">
        <w:tab/>
      </w:r>
      <w:r w:rsidRPr="00197606">
        <w:rPr>
          <w:i/>
          <w:color w:val="000000"/>
        </w:rPr>
        <w:t xml:space="preserve">Образы родной земли </w:t>
      </w:r>
      <w:r w:rsidRPr="00197606">
        <w:br/>
      </w:r>
      <w:r w:rsidRPr="00197606">
        <w:tab/>
      </w:r>
      <w:r w:rsidRPr="00197606">
        <w:rPr>
          <w:color w:val="000000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 И. Глинки, С. В. Рахманинова, В. А. Гаврилина и др.).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0" w:line="271" w:lineRule="auto"/>
        <w:ind w:right="144"/>
      </w:pPr>
      <w:r w:rsidRPr="00197606">
        <w:tab/>
      </w:r>
      <w:r w:rsidRPr="00197606">
        <w:rPr>
          <w:i/>
          <w:color w:val="000000"/>
        </w:rPr>
        <w:t xml:space="preserve">Русская исполнительская школа </w:t>
      </w:r>
      <w:r w:rsidRPr="00197606">
        <w:br/>
      </w:r>
      <w:r w:rsidRPr="00197606">
        <w:tab/>
      </w:r>
      <w:r w:rsidRPr="00197606">
        <w:rPr>
          <w:color w:val="000000"/>
        </w:rPr>
        <w:t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Конкурс имени П.</w:t>
      </w:r>
    </w:p>
    <w:p w:rsidR="00B35C4B" w:rsidRPr="00197606" w:rsidRDefault="00B35C4B" w:rsidP="00B35C4B">
      <w:pPr>
        <w:autoSpaceDE w:val="0"/>
        <w:autoSpaceDN w:val="0"/>
        <w:spacing w:before="70" w:line="230" w:lineRule="auto"/>
      </w:pPr>
      <w:r w:rsidRPr="00197606">
        <w:rPr>
          <w:color w:val="000000"/>
        </w:rPr>
        <w:t>И. Чайковского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190" w:line="283" w:lineRule="auto"/>
        <w:ind w:right="144"/>
      </w:pPr>
      <w:r w:rsidRPr="00197606">
        <w:tab/>
      </w:r>
      <w:r w:rsidRPr="00197606">
        <w:rPr>
          <w:b/>
          <w:color w:val="000000"/>
        </w:rPr>
        <w:t xml:space="preserve">Модуль </w:t>
      </w:r>
      <w:r w:rsidRPr="00197606">
        <w:rPr>
          <w:color w:val="000000"/>
        </w:rPr>
        <w:t>«</w:t>
      </w:r>
      <w:r w:rsidRPr="00197606">
        <w:rPr>
          <w:b/>
          <w:color w:val="000000"/>
        </w:rPr>
        <w:t>СВЯЗЬ МУЗЫКИ С ДРУГИМИ ВИДАМИ ИСКУССТВА</w:t>
      </w:r>
      <w:r w:rsidRPr="00197606">
        <w:rPr>
          <w:color w:val="000000"/>
        </w:rPr>
        <w:t>»</w:t>
      </w:r>
      <w:r w:rsidRPr="00197606">
        <w:br/>
      </w:r>
      <w:r w:rsidRPr="00197606">
        <w:tab/>
      </w:r>
      <w:r w:rsidRPr="00197606">
        <w:rPr>
          <w:i/>
          <w:color w:val="000000"/>
        </w:rPr>
        <w:t xml:space="preserve">Музыка и литература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197606">
        <w:rPr>
          <w:color w:val="000000"/>
        </w:rPr>
        <w:t>Колокольность</w:t>
      </w:r>
      <w:proofErr w:type="spellEnd"/>
      <w:r w:rsidRPr="00197606">
        <w:rPr>
          <w:color w:val="000000"/>
        </w:rPr>
        <w:t xml:space="preserve"> в музыке русских композиторов. Единство слова и музыки в вокальных жанрах (песня, романс, кантата, ноктюрн, баркарола, былина и др.). Интонации рассказа, повествования в инструментальной музыке (поэма, баллада и др.). Программная музыка.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0"/>
      </w:pPr>
      <w:r w:rsidRPr="00197606">
        <w:tab/>
      </w:r>
      <w:r w:rsidRPr="00197606">
        <w:rPr>
          <w:i/>
          <w:color w:val="000000"/>
        </w:rPr>
        <w:t xml:space="preserve">Музыка и живопись </w:t>
      </w:r>
      <w:r w:rsidRPr="00197606">
        <w:br/>
      </w:r>
      <w:r w:rsidRPr="00197606">
        <w:tab/>
      </w:r>
      <w:r w:rsidRPr="00197606">
        <w:rPr>
          <w:color w:val="000000"/>
        </w:rPr>
        <w:t>Молитва, хорал, песнопение, духовный стих. Образы духовной музыки в творчестве композиторов-</w:t>
      </w:r>
      <w:proofErr w:type="spellStart"/>
      <w:r w:rsidRPr="00197606">
        <w:rPr>
          <w:color w:val="000000"/>
        </w:rPr>
        <w:t>классиковВыразительные</w:t>
      </w:r>
      <w:proofErr w:type="spellEnd"/>
      <w:r w:rsidRPr="00197606">
        <w:rPr>
          <w:color w:val="000000"/>
        </w:rPr>
        <w:t xml:space="preserve"> средства музыкального и изобразительного искусства. Аналогии: ритм, композиция, линия — мелодия, пятно — созвучие, колорит — тембр, </w:t>
      </w:r>
      <w:proofErr w:type="spellStart"/>
      <w:r w:rsidRPr="00197606">
        <w:rPr>
          <w:color w:val="000000"/>
        </w:rPr>
        <w:t>светлотность</w:t>
      </w:r>
      <w:proofErr w:type="spellEnd"/>
      <w:r w:rsidRPr="00197606">
        <w:rPr>
          <w:color w:val="000000"/>
        </w:rPr>
        <w:t xml:space="preserve"> — динамика и т. д.</w:t>
      </w:r>
    </w:p>
    <w:p w:rsidR="00B35C4B" w:rsidRPr="00197606" w:rsidRDefault="00B35C4B" w:rsidP="00B35C4B">
      <w:pPr>
        <w:autoSpaceDE w:val="0"/>
        <w:autoSpaceDN w:val="0"/>
        <w:spacing w:before="70" w:line="262" w:lineRule="auto"/>
        <w:ind w:right="1008"/>
      </w:pPr>
      <w:r w:rsidRPr="00197606">
        <w:rPr>
          <w:color w:val="000000"/>
        </w:rPr>
        <w:t xml:space="preserve">Программная музыка. Импрессионизм (на примере творчества французских </w:t>
      </w:r>
      <w:proofErr w:type="spellStart"/>
      <w:r w:rsidRPr="00197606">
        <w:rPr>
          <w:color w:val="000000"/>
        </w:rPr>
        <w:t>клавесинистов</w:t>
      </w:r>
      <w:proofErr w:type="spellEnd"/>
      <w:r w:rsidRPr="00197606">
        <w:rPr>
          <w:color w:val="000000"/>
        </w:rPr>
        <w:t xml:space="preserve">, К. Дебюсси, А.К. </w:t>
      </w:r>
      <w:proofErr w:type="spellStart"/>
      <w:r w:rsidRPr="00197606">
        <w:rPr>
          <w:color w:val="000000"/>
        </w:rPr>
        <w:t>Лядова</w:t>
      </w:r>
      <w:proofErr w:type="spellEnd"/>
      <w:r w:rsidRPr="00197606">
        <w:rPr>
          <w:color w:val="000000"/>
        </w:rPr>
        <w:t xml:space="preserve"> и др.).</w:t>
      </w:r>
    </w:p>
    <w:p w:rsidR="00B35C4B" w:rsidRPr="00197606" w:rsidRDefault="00B35C4B" w:rsidP="00B35C4B">
      <w:pPr>
        <w:sectPr w:rsidR="00B35C4B" w:rsidRPr="0019760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35C4B" w:rsidRPr="00197606" w:rsidRDefault="00B35C4B" w:rsidP="00B35C4B">
      <w:pPr>
        <w:autoSpaceDE w:val="0"/>
        <w:autoSpaceDN w:val="0"/>
        <w:spacing w:after="78" w:line="220" w:lineRule="exact"/>
      </w:pPr>
    </w:p>
    <w:p w:rsidR="00B35C4B" w:rsidRPr="00197606" w:rsidRDefault="00B35C4B" w:rsidP="00B35C4B">
      <w:pPr>
        <w:autoSpaceDE w:val="0"/>
        <w:autoSpaceDN w:val="0"/>
        <w:spacing w:line="230" w:lineRule="auto"/>
      </w:pPr>
      <w:r w:rsidRPr="00197606">
        <w:rPr>
          <w:b/>
          <w:color w:val="000000"/>
        </w:rPr>
        <w:t>ПЛАНИРУЕМЫЕ ОБРАЗОВАТЕЛЬНЫЕ РЕЗУЛЬТАТЫ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346" w:line="262" w:lineRule="auto"/>
        <w:ind w:right="288"/>
      </w:pPr>
      <w:r w:rsidRPr="00197606">
        <w:tab/>
      </w:r>
      <w:r w:rsidRPr="00197606">
        <w:rPr>
          <w:color w:val="000000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197606">
        <w:rPr>
          <w:color w:val="000000"/>
        </w:rPr>
        <w:t>метапредметных</w:t>
      </w:r>
      <w:proofErr w:type="spellEnd"/>
      <w:r w:rsidRPr="00197606">
        <w:rPr>
          <w:color w:val="000000"/>
        </w:rPr>
        <w:t xml:space="preserve"> и предметных.</w:t>
      </w:r>
    </w:p>
    <w:p w:rsidR="00B35C4B" w:rsidRPr="00197606" w:rsidRDefault="00B35C4B" w:rsidP="00B35C4B">
      <w:pPr>
        <w:autoSpaceDE w:val="0"/>
        <w:autoSpaceDN w:val="0"/>
        <w:spacing w:before="262" w:line="230" w:lineRule="auto"/>
      </w:pPr>
      <w:r w:rsidRPr="00197606">
        <w:rPr>
          <w:b/>
          <w:color w:val="000000"/>
        </w:rPr>
        <w:t>ЛИЧНОСТНЫЕ РЕЗУЛЬТАТЫ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166" w:line="288" w:lineRule="auto"/>
        <w:ind w:right="432"/>
      </w:pPr>
      <w:r w:rsidRPr="00197606">
        <w:tab/>
      </w:r>
      <w:r w:rsidRPr="00197606">
        <w:rPr>
          <w:color w:val="000000"/>
        </w:rPr>
        <w:t xml:space="preserve"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197606">
        <w:br/>
      </w:r>
      <w:r w:rsidRPr="00197606">
        <w:tab/>
      </w:r>
      <w:r w:rsidRPr="00197606">
        <w:rPr>
          <w:b/>
          <w:i/>
          <w:color w:val="000000"/>
        </w:rPr>
        <w:t xml:space="preserve">Патриотического воспитания: </w:t>
      </w:r>
      <w:r w:rsidRPr="00197606">
        <w:br/>
      </w:r>
      <w:r w:rsidRPr="00197606">
        <w:tab/>
      </w:r>
      <w:r w:rsidRPr="00197606">
        <w:rPr>
          <w:color w:val="000000"/>
        </w:rPr>
        <w:t>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0" w:line="286" w:lineRule="auto"/>
      </w:pPr>
      <w:r w:rsidRPr="00197606">
        <w:tab/>
      </w:r>
      <w:r w:rsidRPr="00197606">
        <w:rPr>
          <w:b/>
          <w:i/>
          <w:color w:val="000000"/>
        </w:rPr>
        <w:t xml:space="preserve">Гражданского воспитания: </w:t>
      </w:r>
      <w:r w:rsidRPr="00197606">
        <w:br/>
      </w:r>
      <w:r w:rsidRPr="00197606">
        <w:tab/>
      </w:r>
      <w:r w:rsidRPr="00197606">
        <w:rPr>
          <w:color w:val="000000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0" w:line="283" w:lineRule="auto"/>
        <w:ind w:right="288"/>
      </w:pPr>
      <w:r w:rsidRPr="00197606">
        <w:tab/>
      </w:r>
      <w:r w:rsidRPr="00197606">
        <w:rPr>
          <w:b/>
          <w:i/>
          <w:color w:val="000000"/>
        </w:rPr>
        <w:t xml:space="preserve">Духовно-нравственного воспитания: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</w:t>
      </w:r>
      <w:r w:rsidRPr="00197606">
        <w:br/>
      </w:r>
      <w:r w:rsidRPr="00197606">
        <w:rPr>
          <w:color w:val="000000"/>
        </w:rPr>
        <w:t>непосредственной музыкальной и учебной деятельности, при подготовке внеклассных концертов, фестивалей, конкурсов.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2" w:line="283" w:lineRule="auto"/>
        <w:ind w:right="288"/>
      </w:pPr>
      <w:r w:rsidRPr="00197606">
        <w:tab/>
      </w:r>
      <w:r w:rsidRPr="00197606">
        <w:rPr>
          <w:b/>
          <w:i/>
          <w:color w:val="000000"/>
        </w:rPr>
        <w:t xml:space="preserve">Эстетического воспитания: </w:t>
      </w:r>
      <w:r w:rsidRPr="00197606">
        <w:br/>
      </w:r>
      <w:r w:rsidRPr="00197606">
        <w:tab/>
      </w:r>
      <w:r w:rsidRPr="00197606">
        <w:rPr>
          <w:color w:val="000000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0" w:line="283" w:lineRule="auto"/>
        <w:ind w:right="144"/>
      </w:pPr>
      <w:r w:rsidRPr="00197606">
        <w:tab/>
      </w:r>
      <w:r w:rsidRPr="00197606">
        <w:rPr>
          <w:b/>
          <w:i/>
          <w:color w:val="000000"/>
        </w:rPr>
        <w:t xml:space="preserve">Ценности научного познания: </w:t>
      </w:r>
      <w:r w:rsidRPr="00197606">
        <w:br/>
      </w:r>
      <w:r w:rsidRPr="00197606">
        <w:tab/>
      </w:r>
      <w:r w:rsidRPr="00197606">
        <w:rPr>
          <w:color w:val="000000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</w:t>
      </w:r>
    </w:p>
    <w:p w:rsidR="00B35C4B" w:rsidRPr="00197606" w:rsidRDefault="00B35C4B" w:rsidP="00B35C4B">
      <w:pPr>
        <w:sectPr w:rsidR="00B35C4B" w:rsidRPr="00197606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35C4B" w:rsidRPr="00197606" w:rsidRDefault="00B35C4B" w:rsidP="00B35C4B">
      <w:pPr>
        <w:autoSpaceDE w:val="0"/>
        <w:autoSpaceDN w:val="0"/>
        <w:spacing w:after="72" w:line="220" w:lineRule="exact"/>
      </w:pPr>
    </w:p>
    <w:p w:rsidR="00B35C4B" w:rsidRPr="00197606" w:rsidRDefault="00B35C4B" w:rsidP="00B35C4B">
      <w:pPr>
        <w:autoSpaceDE w:val="0"/>
        <w:autoSpaceDN w:val="0"/>
        <w:spacing w:line="230" w:lineRule="auto"/>
      </w:pPr>
      <w:r w:rsidRPr="00197606">
        <w:rPr>
          <w:color w:val="000000"/>
        </w:rPr>
        <w:t>доступного объёма специальной терминологии.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0" w:line="286" w:lineRule="auto"/>
      </w:pPr>
      <w:r w:rsidRPr="00197606">
        <w:tab/>
      </w:r>
      <w:r w:rsidRPr="00197606">
        <w:rPr>
          <w:b/>
          <w:i/>
          <w:color w:val="000000"/>
        </w:rPr>
        <w:t xml:space="preserve">Физического воспитания, формирования культуры здоровья и эмоционального благополучия: </w:t>
      </w:r>
      <w:r w:rsidRPr="00197606">
        <w:tab/>
      </w:r>
      <w:r w:rsidRPr="00197606">
        <w:rPr>
          <w:color w:val="000000"/>
        </w:rPr>
        <w:t xml:space="preserve">осознание ценности жизни с опорой на собственный жизненный опыт и опыт восприятия </w:t>
      </w:r>
      <w:r w:rsidRPr="00197606">
        <w:br/>
      </w:r>
      <w:r w:rsidRPr="00197606">
        <w:rPr>
          <w:color w:val="000000"/>
        </w:rPr>
        <w:t xml:space="preserve">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</w:t>
      </w:r>
      <w:r w:rsidRPr="00197606">
        <w:br/>
      </w:r>
      <w:r w:rsidRPr="00197606">
        <w:rPr>
          <w:color w:val="000000"/>
        </w:rPr>
        <w:t xml:space="preserve">интонационные средства для выражения своего состояния, в том числе в процессе повседневного общения; </w:t>
      </w:r>
      <w:proofErr w:type="spellStart"/>
      <w:r w:rsidRPr="00197606">
        <w:rPr>
          <w:color w:val="000000"/>
        </w:rPr>
        <w:t>сформированность</w:t>
      </w:r>
      <w:proofErr w:type="spellEnd"/>
      <w:r w:rsidRPr="00197606">
        <w:rPr>
          <w:color w:val="000000"/>
        </w:rPr>
        <w:t xml:space="preserve"> навыков рефлексии, признание своего права на ошибку и такого же права другого человека.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0" w:line="278" w:lineRule="auto"/>
        <w:ind w:right="288"/>
      </w:pPr>
      <w:r w:rsidRPr="00197606">
        <w:tab/>
      </w:r>
      <w:r w:rsidRPr="00197606">
        <w:rPr>
          <w:b/>
          <w:i/>
          <w:color w:val="000000"/>
        </w:rPr>
        <w:t xml:space="preserve">Трудового воспитания: </w:t>
      </w:r>
      <w:r w:rsidRPr="00197606">
        <w:br/>
      </w:r>
      <w:r w:rsidRPr="00197606">
        <w:tab/>
      </w:r>
      <w:r w:rsidRPr="00197606">
        <w:rPr>
          <w:color w:val="000000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0"/>
        <w:ind w:right="720"/>
      </w:pPr>
      <w:r w:rsidRPr="00197606">
        <w:tab/>
      </w:r>
      <w:r w:rsidRPr="00197606">
        <w:rPr>
          <w:b/>
          <w:i/>
          <w:color w:val="000000"/>
        </w:rPr>
        <w:t xml:space="preserve">Экологического воспитания: </w:t>
      </w:r>
      <w:r w:rsidRPr="00197606">
        <w:br/>
      </w:r>
      <w:r w:rsidRPr="00197606">
        <w:tab/>
      </w:r>
      <w:r w:rsidRPr="00197606">
        <w:rPr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0" w:line="288" w:lineRule="auto"/>
      </w:pPr>
      <w:r w:rsidRPr="00197606">
        <w:tab/>
      </w:r>
      <w:r w:rsidRPr="00197606">
        <w:rPr>
          <w:color w:val="000000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освоение обучающимися социального опыта, основных социальных ролей, норм и правил </w:t>
      </w:r>
      <w:r w:rsidRPr="00197606">
        <w:br/>
      </w:r>
      <w:r w:rsidRPr="00197606">
        <w:rPr>
          <w:color w:val="000000"/>
        </w:rPr>
        <w:t xml:space="preserve">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</w:t>
      </w:r>
      <w:r w:rsidRPr="00197606">
        <w:br/>
      </w:r>
      <w:r w:rsidRPr="00197606">
        <w:rPr>
          <w:color w:val="000000"/>
        </w:rPr>
        <w:t xml:space="preserve">музыкального и других видов искусства;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способность осознавать стрессовую ситуацию, оценивать происходящие изменения и их </w:t>
      </w:r>
      <w:r w:rsidRPr="00197606">
        <w:br/>
      </w:r>
      <w:r w:rsidRPr="00197606">
        <w:rPr>
          <w:color w:val="000000"/>
        </w:rPr>
        <w:t xml:space="preserve">последствия, опираясь на жизненный интонационный и эмоциональный опыт, опыт и навыки управления своими </w:t>
      </w:r>
      <w:proofErr w:type="spellStart"/>
      <w:r w:rsidRPr="00197606">
        <w:rPr>
          <w:color w:val="000000"/>
        </w:rPr>
        <w:t>психо</w:t>
      </w:r>
      <w:proofErr w:type="spellEnd"/>
      <w:r w:rsidRPr="00197606">
        <w:rPr>
          <w:color w:val="000000"/>
        </w:rPr>
        <w:t>-эмоциональными ресурсами в стрессовой ситуации, воля к победе.</w:t>
      </w:r>
    </w:p>
    <w:p w:rsidR="00B35C4B" w:rsidRPr="00197606" w:rsidRDefault="00B35C4B" w:rsidP="00B35C4B">
      <w:pPr>
        <w:autoSpaceDE w:val="0"/>
        <w:autoSpaceDN w:val="0"/>
        <w:spacing w:before="264" w:line="230" w:lineRule="auto"/>
      </w:pPr>
      <w:r w:rsidRPr="00197606">
        <w:rPr>
          <w:b/>
          <w:color w:val="000000"/>
        </w:rPr>
        <w:t>МЕТАПРЕДМЕТНЫЕ РЕЗУЛЬТАТЫ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166" w:line="288" w:lineRule="auto"/>
        <w:ind w:right="144"/>
      </w:pPr>
      <w:r w:rsidRPr="00197606">
        <w:tab/>
      </w:r>
      <w:r w:rsidRPr="00197606">
        <w:rPr>
          <w:b/>
          <w:color w:val="000000"/>
        </w:rPr>
        <w:t xml:space="preserve">1. Овладение универсальными познавательными действиями </w:t>
      </w:r>
      <w:r w:rsidRPr="00197606">
        <w:br/>
      </w:r>
      <w:r w:rsidRPr="00197606">
        <w:tab/>
      </w:r>
      <w:r w:rsidRPr="00197606">
        <w:rPr>
          <w:i/>
          <w:color w:val="000000"/>
        </w:rPr>
        <w:t xml:space="preserve">Базовые логические действия: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сопоставлять, сравнивать на основании существенных признаков произведения, жанры и стили музыкального и других видов искусства;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обнаруживать взаимные влияния отдельных видов, жанров и стилей музыки друг на друга, формулировать гипотезы о взаимосвязях;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 </w:t>
      </w:r>
      <w:r w:rsidRPr="00197606">
        <w:tab/>
      </w:r>
      <w:r w:rsidRPr="00197606">
        <w:rPr>
          <w:color w:val="000000"/>
        </w:rPr>
        <w:t xml:space="preserve">выявлять и характеризовать существенные признаки конкретного музыкального звучания; </w:t>
      </w:r>
      <w:r w:rsidRPr="00197606">
        <w:tab/>
      </w:r>
      <w:r w:rsidRPr="00197606">
        <w:rPr>
          <w:color w:val="000000"/>
        </w:rPr>
        <w:t>самостоятельно обобщать и формулировать выводы по результатам проведённого слухового</w:t>
      </w:r>
    </w:p>
    <w:p w:rsidR="00B35C4B" w:rsidRPr="00197606" w:rsidRDefault="00B35C4B" w:rsidP="00B35C4B">
      <w:pPr>
        <w:sectPr w:rsidR="00B35C4B" w:rsidRPr="00197606">
          <w:pgSz w:w="11900" w:h="16840"/>
          <w:pgMar w:top="292" w:right="650" w:bottom="28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35C4B" w:rsidRPr="00197606" w:rsidRDefault="00B35C4B" w:rsidP="00B35C4B">
      <w:pPr>
        <w:autoSpaceDE w:val="0"/>
        <w:autoSpaceDN w:val="0"/>
        <w:spacing w:after="96" w:line="220" w:lineRule="exact"/>
      </w:pPr>
    </w:p>
    <w:p w:rsidR="00B35C4B" w:rsidRPr="00197606" w:rsidRDefault="00B35C4B" w:rsidP="00B35C4B">
      <w:pPr>
        <w:autoSpaceDE w:val="0"/>
        <w:autoSpaceDN w:val="0"/>
        <w:spacing w:line="230" w:lineRule="auto"/>
      </w:pPr>
      <w:r w:rsidRPr="00197606">
        <w:rPr>
          <w:color w:val="000000"/>
        </w:rPr>
        <w:t>наблюдения-исследования.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0" w:line="288" w:lineRule="auto"/>
      </w:pPr>
      <w:r w:rsidRPr="00197606">
        <w:tab/>
      </w:r>
      <w:r w:rsidRPr="00197606">
        <w:rPr>
          <w:i/>
          <w:color w:val="000000"/>
        </w:rPr>
        <w:t xml:space="preserve">Базовые исследовательские действия: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следовать внутренним слухом за развитием музыкального процесса, «наблюдать» звучание музыки; </w:t>
      </w:r>
      <w:r w:rsidRPr="00197606">
        <w:tab/>
      </w:r>
      <w:r w:rsidRPr="00197606">
        <w:rPr>
          <w:color w:val="000000"/>
        </w:rPr>
        <w:t xml:space="preserve">использовать вопросы как исследовательский инструмент познания;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формулировать собственные вопросы, фиксирующие несоответствие между реальным и </w:t>
      </w:r>
      <w:r w:rsidRPr="00197606">
        <w:br/>
      </w:r>
      <w:r w:rsidRPr="00197606">
        <w:rPr>
          <w:color w:val="000000"/>
        </w:rPr>
        <w:t xml:space="preserve">желательным состоянием учебной ситуации, восприятия, исполнения музыки;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составлять алгоритм действий и использовать его для решения учебных, в том числе </w:t>
      </w:r>
      <w:r w:rsidRPr="00197606">
        <w:br/>
      </w:r>
      <w:r w:rsidRPr="00197606">
        <w:rPr>
          <w:color w:val="000000"/>
        </w:rPr>
        <w:t xml:space="preserve">исполнительских и творческих задач;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 </w:t>
      </w:r>
      <w:r w:rsidRPr="00197606">
        <w:br/>
      </w:r>
      <w:r w:rsidRPr="00197606">
        <w:tab/>
      </w:r>
      <w:r w:rsidRPr="00197606">
        <w:rPr>
          <w:color w:val="000000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0" w:line="288" w:lineRule="auto"/>
      </w:pPr>
      <w:r w:rsidRPr="00197606">
        <w:tab/>
      </w:r>
      <w:r w:rsidRPr="00197606">
        <w:rPr>
          <w:i/>
          <w:color w:val="000000"/>
        </w:rPr>
        <w:t xml:space="preserve">Работа с информацией: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понимать специфику работы с аудиоинформацией, музыкальными записями;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использовать интонирование для запоминания звуковой информации, музыкальных произведений; </w:t>
      </w:r>
      <w:r w:rsidRPr="00197606">
        <w:tab/>
      </w:r>
      <w:r w:rsidRPr="00197606">
        <w:rPr>
          <w:color w:val="000000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proofErr w:type="spellStart"/>
      <w:r w:rsidRPr="00197606">
        <w:rPr>
          <w:color w:val="000000"/>
        </w:rPr>
        <w:t>видеоформатах</w:t>
      </w:r>
      <w:proofErr w:type="spellEnd"/>
      <w:r w:rsidRPr="00197606">
        <w:rPr>
          <w:color w:val="000000"/>
        </w:rPr>
        <w:t xml:space="preserve">, текстах, таблицах, схемах;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оценивать надёжность информации по критериям, предложенным учителем или сформулированным самостоятельно;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различать тексты информационного и художественного содержания, трансформировать, </w:t>
      </w:r>
      <w:r w:rsidRPr="00197606">
        <w:br/>
      </w:r>
      <w:r w:rsidRPr="00197606">
        <w:rPr>
          <w:color w:val="000000"/>
        </w:rPr>
        <w:t xml:space="preserve">интерпретировать их в соответствии с учебной задачей; </w:t>
      </w:r>
      <w:r w:rsidRPr="00197606">
        <w:br/>
      </w:r>
      <w:r w:rsidRPr="00197606">
        <w:tab/>
      </w:r>
      <w:r w:rsidRPr="00197606">
        <w:rPr>
          <w:color w:val="000000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B35C4B" w:rsidRPr="00197606" w:rsidRDefault="00B35C4B" w:rsidP="00B35C4B">
      <w:pPr>
        <w:autoSpaceDE w:val="0"/>
        <w:autoSpaceDN w:val="0"/>
        <w:spacing w:before="70" w:line="271" w:lineRule="auto"/>
        <w:ind w:right="288" w:firstLine="180"/>
      </w:pPr>
      <w:r w:rsidRPr="00197606">
        <w:rPr>
          <w:color w:val="000000"/>
        </w:rPr>
        <w:t xml:space="preserve">Овладение системой универсальных познавательных действий обеспечивает </w:t>
      </w:r>
      <w:proofErr w:type="spellStart"/>
      <w:r w:rsidRPr="00197606">
        <w:rPr>
          <w:color w:val="000000"/>
        </w:rPr>
        <w:t>сформированность</w:t>
      </w:r>
      <w:proofErr w:type="spellEnd"/>
      <w:r w:rsidRPr="00197606">
        <w:rPr>
          <w:color w:val="000000"/>
        </w:rPr>
        <w:t xml:space="preserve"> когнитивных навыков обучающихся, в том числе развитие специфического типа интеллектуальной деятельности — музыкального мышления.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192" w:line="288" w:lineRule="auto"/>
      </w:pPr>
      <w:r w:rsidRPr="00197606">
        <w:tab/>
      </w:r>
      <w:r w:rsidRPr="00197606">
        <w:rPr>
          <w:b/>
          <w:color w:val="000000"/>
        </w:rPr>
        <w:t xml:space="preserve">2. Овладение универсальными коммуникативными действиями </w:t>
      </w:r>
      <w:r w:rsidRPr="00197606">
        <w:br/>
      </w:r>
      <w:r w:rsidRPr="00197606">
        <w:tab/>
      </w:r>
      <w:r w:rsidRPr="00197606">
        <w:rPr>
          <w:i/>
          <w:color w:val="000000"/>
        </w:rPr>
        <w:t xml:space="preserve">Невербальная коммуникация: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эффективно использовать интонационно-выразительные возможности в ситуации публичного выступления; </w:t>
      </w:r>
      <w:r w:rsidRPr="00197606">
        <w:br/>
      </w:r>
      <w:r w:rsidRPr="00197606">
        <w:tab/>
      </w:r>
      <w:r w:rsidRPr="00197606">
        <w:rPr>
          <w:color w:val="000000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B35C4B" w:rsidRPr="00197606" w:rsidRDefault="00B35C4B" w:rsidP="00B35C4B">
      <w:pPr>
        <w:autoSpaceDE w:val="0"/>
        <w:autoSpaceDN w:val="0"/>
        <w:spacing w:before="70" w:line="262" w:lineRule="auto"/>
        <w:ind w:left="180" w:right="144"/>
      </w:pPr>
      <w:r w:rsidRPr="00197606">
        <w:rPr>
          <w:i/>
          <w:color w:val="000000"/>
        </w:rPr>
        <w:t xml:space="preserve">Вербальное общение: </w:t>
      </w:r>
      <w:r w:rsidRPr="00197606">
        <w:br/>
      </w:r>
      <w:r w:rsidRPr="00197606">
        <w:rPr>
          <w:color w:val="000000"/>
        </w:rPr>
        <w:t>воспринимать и формулировать суждения, выражать эмоции в соответствии с условиями и целями</w:t>
      </w:r>
    </w:p>
    <w:p w:rsidR="00B35C4B" w:rsidRPr="00197606" w:rsidRDefault="00B35C4B" w:rsidP="00B35C4B">
      <w:pPr>
        <w:sectPr w:rsidR="00B35C4B" w:rsidRPr="00197606">
          <w:pgSz w:w="11900" w:h="16840"/>
          <w:pgMar w:top="316" w:right="670" w:bottom="34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B35C4B" w:rsidRPr="00197606" w:rsidRDefault="00B35C4B" w:rsidP="00B35C4B">
      <w:pPr>
        <w:autoSpaceDE w:val="0"/>
        <w:autoSpaceDN w:val="0"/>
        <w:spacing w:after="66" w:line="220" w:lineRule="exact"/>
      </w:pP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line="286" w:lineRule="auto"/>
      </w:pPr>
      <w:proofErr w:type="gramStart"/>
      <w:r w:rsidRPr="00197606">
        <w:rPr>
          <w:color w:val="000000"/>
        </w:rPr>
        <w:t>общения</w:t>
      </w:r>
      <w:proofErr w:type="gramEnd"/>
      <w:r w:rsidRPr="00197606">
        <w:rPr>
          <w:color w:val="000000"/>
        </w:rPr>
        <w:t xml:space="preserve">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выражать своё мнение, в том числе впечатления от общения с музыкальным искусством в устных и письменных текстах;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вести диалог, дискуссию, задавать вопросы по существу обсуждаемой темы, поддерживать благожелательный тон диалога; </w:t>
      </w:r>
      <w:r w:rsidRPr="00197606">
        <w:br/>
      </w:r>
      <w:r w:rsidRPr="00197606">
        <w:tab/>
      </w:r>
      <w:r w:rsidRPr="00197606">
        <w:rPr>
          <w:color w:val="000000"/>
        </w:rPr>
        <w:t>публично представлять результаты учебной и творческой деятельности.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0" w:line="288" w:lineRule="auto"/>
      </w:pPr>
      <w:r w:rsidRPr="00197606">
        <w:tab/>
      </w:r>
      <w:r w:rsidRPr="00197606">
        <w:rPr>
          <w:i/>
          <w:color w:val="000000"/>
        </w:rPr>
        <w:t xml:space="preserve">Совместная деятельность (сотрудничество):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оценивать качество своего вклада в общий продукт по критериям, самостоятельно </w:t>
      </w:r>
      <w:r w:rsidRPr="00197606">
        <w:br/>
      </w:r>
      <w:r w:rsidRPr="00197606">
        <w:rPr>
          <w:color w:val="000000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190" w:line="288" w:lineRule="auto"/>
      </w:pPr>
      <w:r w:rsidRPr="00197606">
        <w:tab/>
      </w:r>
      <w:r w:rsidRPr="00197606">
        <w:rPr>
          <w:b/>
          <w:color w:val="000000"/>
        </w:rPr>
        <w:t xml:space="preserve">3. Овладение универсальными регулятивными действиями </w:t>
      </w:r>
      <w:r w:rsidRPr="00197606">
        <w:br/>
      </w:r>
      <w:r w:rsidRPr="00197606">
        <w:tab/>
      </w:r>
      <w:r w:rsidRPr="00197606">
        <w:rPr>
          <w:i/>
          <w:color w:val="000000"/>
        </w:rPr>
        <w:t>Самоорганизация</w:t>
      </w:r>
      <w:r w:rsidRPr="00197606">
        <w:rPr>
          <w:color w:val="000000"/>
        </w:rPr>
        <w:t xml:space="preserve">: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</w:t>
      </w:r>
      <w:r w:rsidRPr="00197606">
        <w:br/>
      </w:r>
      <w:r w:rsidRPr="00197606">
        <w:rPr>
          <w:color w:val="000000"/>
        </w:rPr>
        <w:t xml:space="preserve">поставленной цели;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планировать достижение целей через решение ряда последовательных задач частного характера; </w:t>
      </w:r>
      <w:r w:rsidRPr="00197606">
        <w:tab/>
      </w:r>
      <w:r w:rsidRPr="00197606">
        <w:rPr>
          <w:color w:val="000000"/>
        </w:rPr>
        <w:t xml:space="preserve">самостоятельно составлять план действий, вносить необходимые коррективы в ходе его реализации; </w:t>
      </w:r>
      <w:r w:rsidRPr="00197606">
        <w:tab/>
      </w:r>
      <w:r w:rsidRPr="00197606">
        <w:rPr>
          <w:color w:val="000000"/>
        </w:rPr>
        <w:t xml:space="preserve">выявлять наиболее важные проблемы для решения в учебных и жизненных ситуациях;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197606">
        <w:br/>
      </w:r>
      <w:r w:rsidRPr="00197606">
        <w:tab/>
      </w:r>
      <w:r w:rsidRPr="00197606">
        <w:rPr>
          <w:color w:val="000000"/>
        </w:rPr>
        <w:t>делать выбор и брать за него ответственность на себя.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0" w:line="286" w:lineRule="auto"/>
        <w:ind w:right="432"/>
      </w:pPr>
      <w:r w:rsidRPr="00197606">
        <w:tab/>
      </w:r>
      <w:r w:rsidRPr="00197606">
        <w:rPr>
          <w:i/>
          <w:color w:val="000000"/>
        </w:rPr>
        <w:t xml:space="preserve">Самоконтроль (рефлексия):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владеть способами самоконтроля, </w:t>
      </w:r>
      <w:proofErr w:type="spellStart"/>
      <w:r w:rsidRPr="00197606">
        <w:rPr>
          <w:color w:val="000000"/>
        </w:rPr>
        <w:t>самомотивации</w:t>
      </w:r>
      <w:proofErr w:type="spellEnd"/>
      <w:r w:rsidRPr="00197606">
        <w:rPr>
          <w:color w:val="000000"/>
        </w:rPr>
        <w:t xml:space="preserve"> и рефлексии;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давать адекватную оценку учебной ситуации и предлагать план её изменения;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 w:rsidRPr="00197606">
        <w:br/>
      </w:r>
      <w:r w:rsidRPr="00197606">
        <w:tab/>
      </w:r>
      <w:r w:rsidRPr="00197606">
        <w:rPr>
          <w:color w:val="000000"/>
        </w:rPr>
        <w:t>объяснять причины достижения (</w:t>
      </w:r>
      <w:proofErr w:type="spellStart"/>
      <w:r w:rsidRPr="00197606">
        <w:rPr>
          <w:color w:val="000000"/>
        </w:rPr>
        <w:t>недостижения</w:t>
      </w:r>
      <w:proofErr w:type="spellEnd"/>
      <w:r w:rsidRPr="00197606">
        <w:rPr>
          <w:color w:val="000000"/>
        </w:rPr>
        <w:t xml:space="preserve">) результатов деятельности; понимать причины неудач и уметь предупреждать их, давать оценку приобретённому опыту;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использовать музыку для улучшения самочувствия, сознательного управления своим </w:t>
      </w:r>
      <w:r w:rsidRPr="00197606">
        <w:br/>
      </w:r>
      <w:r w:rsidRPr="00197606">
        <w:rPr>
          <w:color w:val="000000"/>
        </w:rPr>
        <w:t>психоэмоциональным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:rsidR="00B35C4B" w:rsidRPr="00197606" w:rsidRDefault="00B35C4B" w:rsidP="00B35C4B">
      <w:pPr>
        <w:autoSpaceDE w:val="0"/>
        <w:autoSpaceDN w:val="0"/>
        <w:spacing w:before="70" w:line="230" w:lineRule="auto"/>
        <w:ind w:left="180"/>
      </w:pPr>
      <w:r w:rsidRPr="00197606">
        <w:rPr>
          <w:i/>
          <w:color w:val="000000"/>
        </w:rPr>
        <w:t>Эмоциональный интеллект:</w:t>
      </w:r>
    </w:p>
    <w:p w:rsidR="00B35C4B" w:rsidRPr="00197606" w:rsidRDefault="00B35C4B" w:rsidP="00B35C4B">
      <w:pPr>
        <w:sectPr w:rsidR="00B35C4B" w:rsidRPr="00197606">
          <w:pgSz w:w="11900" w:h="16840"/>
          <w:pgMar w:top="286" w:right="684" w:bottom="378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B35C4B" w:rsidRPr="00197606" w:rsidRDefault="00B35C4B" w:rsidP="00B35C4B">
      <w:pPr>
        <w:autoSpaceDE w:val="0"/>
        <w:autoSpaceDN w:val="0"/>
        <w:spacing w:after="78" w:line="220" w:lineRule="exact"/>
      </w:pP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line="283" w:lineRule="auto"/>
        <w:ind w:right="144"/>
      </w:pPr>
      <w:r w:rsidRPr="00197606">
        <w:tab/>
      </w:r>
      <w:r w:rsidRPr="00197606">
        <w:rPr>
          <w:color w:val="000000"/>
        </w:rPr>
        <w:t xml:space="preserve"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 </w:t>
      </w:r>
      <w:r w:rsidRPr="00197606">
        <w:tab/>
      </w:r>
      <w:r w:rsidRPr="00197606">
        <w:rPr>
          <w:color w:val="000000"/>
        </w:rPr>
        <w:t xml:space="preserve"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</w:t>
      </w:r>
      <w:r w:rsidRPr="00197606">
        <w:br/>
      </w:r>
      <w:r w:rsidRPr="00197606">
        <w:rPr>
          <w:color w:val="000000"/>
        </w:rPr>
        <w:t>собственных эмоций.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70" w:line="286" w:lineRule="auto"/>
        <w:ind w:right="576"/>
      </w:pPr>
      <w:r w:rsidRPr="00197606">
        <w:tab/>
      </w:r>
      <w:r w:rsidRPr="00197606">
        <w:rPr>
          <w:i/>
          <w:color w:val="000000"/>
        </w:rPr>
        <w:t xml:space="preserve">Принятие себя и других: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уважительно и осознанно относиться к другому человеку и его мнению, эстетическим предпочтениям и вкусам;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признавать своё и чужое право на ошибку, при обнаружении ошибки фокусироваться не на ней самой, а на способе улучшения результатов деятельности;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принимать себя и других, не осуждая;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проявлять открытость; </w:t>
      </w:r>
      <w:r w:rsidRPr="00197606">
        <w:br/>
      </w:r>
      <w:r w:rsidRPr="00197606">
        <w:tab/>
      </w:r>
      <w:r w:rsidRPr="00197606">
        <w:rPr>
          <w:color w:val="000000"/>
        </w:rPr>
        <w:t>осознавать невозможность контролировать всё вокруг.</w:t>
      </w:r>
    </w:p>
    <w:p w:rsidR="00B35C4B" w:rsidRPr="00197606" w:rsidRDefault="00B35C4B" w:rsidP="00B35C4B">
      <w:pPr>
        <w:autoSpaceDE w:val="0"/>
        <w:autoSpaceDN w:val="0"/>
        <w:spacing w:before="190"/>
        <w:ind w:firstLine="180"/>
      </w:pPr>
      <w:r w:rsidRPr="00197606">
        <w:rPr>
          <w:color w:val="000000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B35C4B" w:rsidRPr="00197606" w:rsidRDefault="00B35C4B" w:rsidP="00B35C4B">
      <w:pPr>
        <w:autoSpaceDE w:val="0"/>
        <w:autoSpaceDN w:val="0"/>
        <w:spacing w:before="262" w:line="230" w:lineRule="auto"/>
      </w:pPr>
      <w:r w:rsidRPr="00197606">
        <w:rPr>
          <w:b/>
          <w:color w:val="000000"/>
        </w:rPr>
        <w:t>ПРЕДМЕТНЫЕ РЕЗУЛЬТАТЫ</w:t>
      </w:r>
    </w:p>
    <w:p w:rsidR="00B35C4B" w:rsidRPr="00197606" w:rsidRDefault="00B35C4B" w:rsidP="00B35C4B">
      <w:pPr>
        <w:autoSpaceDE w:val="0"/>
        <w:autoSpaceDN w:val="0"/>
        <w:spacing w:before="166"/>
        <w:ind w:right="288" w:firstLine="180"/>
      </w:pPr>
      <w:r w:rsidRPr="00197606">
        <w:rPr>
          <w:color w:val="000000"/>
        </w:rPr>
        <w:t xml:space="preserve">Предметные результаты характеризуют </w:t>
      </w:r>
      <w:proofErr w:type="spellStart"/>
      <w:r w:rsidRPr="00197606">
        <w:rPr>
          <w:color w:val="000000"/>
        </w:rPr>
        <w:t>сформированность</w:t>
      </w:r>
      <w:proofErr w:type="spellEnd"/>
      <w:r w:rsidRPr="00197606">
        <w:rPr>
          <w:color w:val="000000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B35C4B" w:rsidRPr="00197606" w:rsidRDefault="00B35C4B" w:rsidP="00B35C4B">
      <w:pPr>
        <w:autoSpaceDE w:val="0"/>
        <w:autoSpaceDN w:val="0"/>
        <w:spacing w:before="70" w:line="230" w:lineRule="auto"/>
        <w:ind w:left="180"/>
      </w:pPr>
      <w:r w:rsidRPr="00197606">
        <w:rPr>
          <w:color w:val="000000"/>
        </w:rPr>
        <w:t>Обучающиеся, освоившие основную образовательную программу по предмету «Музыка»: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190" w:line="288" w:lineRule="auto"/>
      </w:pPr>
      <w:r w:rsidRPr="00197606">
        <w:tab/>
      </w:r>
      <w:r w:rsidRPr="00197606">
        <w:rPr>
          <w:color w:val="000000"/>
        </w:rPr>
        <w:t>— 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—  воспринимают российскую музыкальную культуру как целостное и самобытное </w:t>
      </w:r>
      <w:r w:rsidRPr="00197606">
        <w:br/>
      </w:r>
      <w:r w:rsidRPr="00197606">
        <w:rPr>
          <w:color w:val="000000"/>
        </w:rPr>
        <w:t>цивилизационное явление; знают достижения отечественных мастеров музыкальной культуры, испытывают гордость за них;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— 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197606">
        <w:br/>
      </w:r>
      <w:r w:rsidRPr="00197606">
        <w:rPr>
          <w:color w:val="000000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 w:rsidRPr="00197606">
        <w:br/>
      </w:r>
      <w:r w:rsidRPr="00197606">
        <w:tab/>
      </w:r>
      <w:r w:rsidRPr="00197606">
        <w:rPr>
          <w:color w:val="000000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190" w:line="262" w:lineRule="auto"/>
        <w:ind w:right="432"/>
      </w:pPr>
      <w:r w:rsidRPr="00197606">
        <w:tab/>
      </w:r>
      <w:r w:rsidRPr="00197606">
        <w:rPr>
          <w:color w:val="000000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197606">
        <w:rPr>
          <w:color w:val="000000"/>
        </w:rPr>
        <w:t>сформированность</w:t>
      </w:r>
      <w:proofErr w:type="spellEnd"/>
      <w:r w:rsidRPr="00197606">
        <w:rPr>
          <w:color w:val="000000"/>
        </w:rPr>
        <w:t xml:space="preserve"> умений.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190"/>
        <w:ind w:right="288"/>
      </w:pPr>
      <w:r w:rsidRPr="00197606">
        <w:tab/>
      </w:r>
      <w:r w:rsidRPr="00197606">
        <w:rPr>
          <w:b/>
          <w:color w:val="000000"/>
        </w:rPr>
        <w:t xml:space="preserve">Модуль «Музыка моего края»: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знать музыкальные традиции своей республики, края, народа; </w:t>
      </w:r>
      <w:r w:rsidRPr="00197606">
        <w:br/>
      </w:r>
      <w:r w:rsidRPr="00197606">
        <w:tab/>
      </w:r>
      <w:r w:rsidRPr="00197606">
        <w:rPr>
          <w:color w:val="000000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B35C4B" w:rsidRPr="00197606" w:rsidRDefault="00B35C4B" w:rsidP="00B35C4B">
      <w:pPr>
        <w:sectPr w:rsidR="00B35C4B" w:rsidRPr="00197606">
          <w:pgSz w:w="11900" w:h="16840"/>
          <w:pgMar w:top="298" w:right="650" w:bottom="37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35C4B" w:rsidRPr="00197606" w:rsidRDefault="00B35C4B" w:rsidP="00B35C4B">
      <w:pPr>
        <w:autoSpaceDE w:val="0"/>
        <w:autoSpaceDN w:val="0"/>
        <w:spacing w:after="78" w:line="220" w:lineRule="exact"/>
      </w:pP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line="262" w:lineRule="auto"/>
      </w:pPr>
      <w:r w:rsidRPr="00197606">
        <w:tab/>
      </w:r>
      <w:r w:rsidRPr="00197606">
        <w:rPr>
          <w:color w:val="000000"/>
        </w:rPr>
        <w:t>исполнять и оценивать образцы музыкального фольклора и сочинения композиторов своей малой родины.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190" w:line="286" w:lineRule="auto"/>
      </w:pPr>
      <w:r w:rsidRPr="00197606">
        <w:tab/>
      </w:r>
      <w:r w:rsidRPr="00197606">
        <w:rPr>
          <w:b/>
          <w:color w:val="000000"/>
        </w:rPr>
        <w:t xml:space="preserve">Модуль «Европейская классическая музыка»: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различать на слух произведения европейских композиторов-классиков, называть автора, </w:t>
      </w:r>
      <w:r w:rsidRPr="00197606">
        <w:br/>
      </w:r>
      <w:r w:rsidRPr="00197606">
        <w:rPr>
          <w:color w:val="000000"/>
        </w:rPr>
        <w:t xml:space="preserve">произведение, исполнительский состав;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исполнять (в том числе фрагментарно) сочинения композиторов-классиков;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197606">
        <w:br/>
      </w:r>
      <w:r w:rsidRPr="00197606">
        <w:tab/>
      </w:r>
      <w:r w:rsidRPr="00197606">
        <w:rPr>
          <w:color w:val="000000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190" w:line="286" w:lineRule="auto"/>
      </w:pPr>
      <w:r w:rsidRPr="00197606">
        <w:tab/>
      </w:r>
      <w:r w:rsidRPr="00197606">
        <w:rPr>
          <w:b/>
          <w:color w:val="000000"/>
        </w:rPr>
        <w:t xml:space="preserve">Модуль «Русская классическая музыка»: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исполнять (в том числе фрагментарно, отдельными темами) сочинения русских композиторов; </w:t>
      </w:r>
      <w:r w:rsidRPr="00197606">
        <w:tab/>
      </w:r>
      <w:r w:rsidRPr="00197606">
        <w:rPr>
          <w:color w:val="000000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B35C4B" w:rsidRPr="00197606" w:rsidRDefault="00B35C4B" w:rsidP="00B35C4B">
      <w:pPr>
        <w:tabs>
          <w:tab w:val="left" w:pos="180"/>
        </w:tabs>
        <w:autoSpaceDE w:val="0"/>
        <w:autoSpaceDN w:val="0"/>
        <w:spacing w:before="190" w:line="286" w:lineRule="auto"/>
      </w:pPr>
      <w:r w:rsidRPr="00197606">
        <w:tab/>
      </w:r>
      <w:r w:rsidRPr="00197606">
        <w:rPr>
          <w:b/>
          <w:color w:val="000000"/>
        </w:rPr>
        <w:t xml:space="preserve">Модуль «Связь музыки с другими видами искусства»: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определять стилевые и жанровые параллели между музыкой и другими видами искусств; </w:t>
      </w:r>
      <w:r w:rsidRPr="00197606">
        <w:tab/>
      </w:r>
      <w:r w:rsidRPr="00197606">
        <w:rPr>
          <w:color w:val="000000"/>
        </w:rPr>
        <w:t xml:space="preserve">различать и анализировать средства выразительности разных видов искусств; </w:t>
      </w:r>
      <w:r w:rsidRPr="00197606">
        <w:br/>
      </w:r>
      <w:r w:rsidRPr="00197606">
        <w:tab/>
      </w:r>
      <w:r w:rsidRPr="00197606">
        <w:rPr>
          <w:color w:val="000000"/>
        </w:rPr>
        <w:t xml:space="preserve">импровизировать, создавать произведения в одном виде искусства на основе восприятия </w:t>
      </w:r>
      <w:r w:rsidRPr="00197606">
        <w:br/>
      </w:r>
      <w:r w:rsidRPr="00197606">
        <w:rPr>
          <w:color w:val="000000"/>
        </w:rPr>
        <w:t xml:space="preserve">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 w:rsidRPr="00197606">
        <w:br/>
      </w:r>
      <w:r w:rsidRPr="00197606">
        <w:tab/>
      </w:r>
      <w:r w:rsidRPr="00197606">
        <w:rPr>
          <w:color w:val="000000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B35C4B" w:rsidRPr="00197606" w:rsidRDefault="00B35C4B" w:rsidP="00B35C4B">
      <w:pPr>
        <w:sectPr w:rsidR="00B35C4B" w:rsidRPr="00197606">
          <w:pgSz w:w="11900" w:h="16840"/>
          <w:pgMar w:top="298" w:right="854" w:bottom="1440" w:left="666" w:header="720" w:footer="720" w:gutter="0"/>
          <w:cols w:space="720" w:equalWidth="0">
            <w:col w:w="10380" w:space="0"/>
          </w:cols>
          <w:docGrid w:linePitch="360"/>
        </w:sectPr>
      </w:pPr>
    </w:p>
    <w:p w:rsidR="00B35C4B" w:rsidRPr="00197606" w:rsidRDefault="00B35C4B" w:rsidP="00B35C4B">
      <w:pPr>
        <w:autoSpaceDE w:val="0"/>
        <w:autoSpaceDN w:val="0"/>
        <w:spacing w:after="64" w:line="220" w:lineRule="exact"/>
      </w:pPr>
    </w:p>
    <w:p w:rsidR="00B35C4B" w:rsidRPr="00B35C4B" w:rsidRDefault="00B35C4B" w:rsidP="00B35C4B">
      <w:pPr>
        <w:autoSpaceDE w:val="0"/>
        <w:autoSpaceDN w:val="0"/>
        <w:spacing w:after="258" w:line="233" w:lineRule="auto"/>
        <w:rPr>
          <w:sz w:val="20"/>
          <w:szCs w:val="20"/>
        </w:rPr>
      </w:pPr>
      <w:r w:rsidRPr="00B35C4B">
        <w:rPr>
          <w:b/>
          <w:color w:val="000000"/>
          <w:w w:val="101"/>
          <w:sz w:val="20"/>
          <w:szCs w:val="20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86"/>
        <w:gridCol w:w="528"/>
        <w:gridCol w:w="1104"/>
        <w:gridCol w:w="1140"/>
        <w:gridCol w:w="3098"/>
        <w:gridCol w:w="1020"/>
        <w:gridCol w:w="1262"/>
        <w:gridCol w:w="864"/>
        <w:gridCol w:w="2342"/>
        <w:gridCol w:w="1080"/>
        <w:gridCol w:w="1382"/>
      </w:tblGrid>
      <w:tr w:rsidR="00B35C4B" w:rsidRPr="00B35C4B" w:rsidTr="00B35C4B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45" w:lineRule="auto"/>
              <w:jc w:val="center"/>
              <w:rPr>
                <w:sz w:val="20"/>
                <w:szCs w:val="20"/>
              </w:rPr>
            </w:pPr>
            <w:r w:rsidRPr="00B35C4B">
              <w:rPr>
                <w:b/>
                <w:color w:val="000000"/>
                <w:w w:val="97"/>
                <w:sz w:val="20"/>
                <w:szCs w:val="20"/>
              </w:rPr>
              <w:t>№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b/>
                <w:color w:val="000000"/>
                <w:w w:val="97"/>
                <w:sz w:val="20"/>
                <w:szCs w:val="20"/>
              </w:rPr>
              <w:t>п/п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47" w:lineRule="auto"/>
              <w:ind w:left="72" w:right="154"/>
              <w:jc w:val="both"/>
              <w:rPr>
                <w:sz w:val="20"/>
                <w:szCs w:val="20"/>
              </w:rPr>
            </w:pPr>
            <w:r w:rsidRPr="00B35C4B">
              <w:rPr>
                <w:b/>
                <w:color w:val="000000"/>
                <w:w w:val="97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0"/>
              <w:rPr>
                <w:sz w:val="20"/>
                <w:szCs w:val="20"/>
              </w:rPr>
            </w:pPr>
            <w:r w:rsidRPr="00B35C4B">
              <w:rPr>
                <w:b/>
                <w:color w:val="000000"/>
                <w:w w:val="97"/>
                <w:sz w:val="20"/>
                <w:szCs w:val="20"/>
              </w:rPr>
              <w:t>Количество часов</w:t>
            </w:r>
          </w:p>
        </w:tc>
        <w:tc>
          <w:tcPr>
            <w:tcW w:w="5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b/>
                <w:color w:val="000000"/>
                <w:w w:val="97"/>
                <w:sz w:val="20"/>
                <w:szCs w:val="20"/>
              </w:rPr>
              <w:t>Репертуар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45" w:lineRule="auto"/>
              <w:ind w:left="72"/>
              <w:rPr>
                <w:sz w:val="20"/>
                <w:szCs w:val="20"/>
              </w:rPr>
            </w:pPr>
            <w:r w:rsidRPr="00B35C4B">
              <w:rPr>
                <w:b/>
                <w:color w:val="000000"/>
                <w:w w:val="97"/>
                <w:sz w:val="20"/>
                <w:szCs w:val="20"/>
              </w:rPr>
              <w:t xml:space="preserve">Дата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b/>
                <w:color w:val="000000"/>
                <w:w w:val="97"/>
                <w:sz w:val="20"/>
                <w:szCs w:val="20"/>
              </w:rPr>
              <w:t>изучения</w:t>
            </w:r>
          </w:p>
        </w:tc>
        <w:tc>
          <w:tcPr>
            <w:tcW w:w="2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b/>
                <w:color w:val="000000"/>
                <w:w w:val="97"/>
                <w:sz w:val="20"/>
                <w:szCs w:val="20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47" w:lineRule="auto"/>
              <w:ind w:left="72" w:right="288"/>
              <w:rPr>
                <w:sz w:val="20"/>
                <w:szCs w:val="20"/>
              </w:rPr>
            </w:pPr>
            <w:r w:rsidRPr="00B35C4B">
              <w:rPr>
                <w:b/>
                <w:color w:val="000000"/>
                <w:w w:val="97"/>
                <w:sz w:val="20"/>
                <w:szCs w:val="20"/>
              </w:rPr>
              <w:t xml:space="preserve">Виды,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b/>
                <w:color w:val="000000"/>
                <w:w w:val="97"/>
                <w:sz w:val="20"/>
                <w:szCs w:val="20"/>
              </w:rPr>
              <w:t xml:space="preserve">формы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b/>
                <w:color w:val="000000"/>
                <w:w w:val="97"/>
                <w:sz w:val="20"/>
                <w:szCs w:val="20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50" w:lineRule="auto"/>
              <w:ind w:left="72"/>
              <w:rPr>
                <w:sz w:val="20"/>
                <w:szCs w:val="20"/>
              </w:rPr>
            </w:pPr>
            <w:r w:rsidRPr="00B35C4B">
              <w:rPr>
                <w:b/>
                <w:color w:val="000000"/>
                <w:w w:val="97"/>
                <w:sz w:val="20"/>
                <w:szCs w:val="20"/>
              </w:rPr>
              <w:t xml:space="preserve">Электронные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b/>
                <w:color w:val="000000"/>
                <w:w w:val="97"/>
                <w:sz w:val="20"/>
                <w:szCs w:val="20"/>
              </w:rPr>
              <w:t xml:space="preserve">(цифровые)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b/>
                <w:color w:val="000000"/>
                <w:w w:val="97"/>
                <w:sz w:val="20"/>
                <w:szCs w:val="20"/>
              </w:rPr>
              <w:t>образовательные ресурсы</w:t>
            </w:r>
          </w:p>
        </w:tc>
      </w:tr>
      <w:tr w:rsidR="00B35C4B" w:rsidRPr="00B35C4B" w:rsidTr="00B35C4B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C4B" w:rsidRPr="00B35C4B" w:rsidRDefault="00B35C4B" w:rsidP="00B35C4B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B35C4B" w:rsidRPr="00B35C4B" w:rsidRDefault="00B35C4B" w:rsidP="00B35C4B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jc w:val="center"/>
              <w:rPr>
                <w:sz w:val="20"/>
                <w:szCs w:val="20"/>
              </w:rPr>
            </w:pPr>
            <w:r w:rsidRPr="00B35C4B">
              <w:rPr>
                <w:b/>
                <w:color w:val="000000"/>
                <w:w w:val="97"/>
                <w:sz w:val="20"/>
                <w:szCs w:val="20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45" w:lineRule="auto"/>
              <w:ind w:left="72"/>
              <w:rPr>
                <w:sz w:val="20"/>
                <w:szCs w:val="20"/>
              </w:rPr>
            </w:pPr>
            <w:r w:rsidRPr="00B35C4B">
              <w:rPr>
                <w:b/>
                <w:color w:val="000000"/>
                <w:w w:val="97"/>
                <w:sz w:val="20"/>
                <w:szCs w:val="20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45" w:lineRule="auto"/>
              <w:ind w:left="72"/>
              <w:rPr>
                <w:sz w:val="20"/>
                <w:szCs w:val="20"/>
              </w:rPr>
            </w:pPr>
            <w:r w:rsidRPr="00B35C4B">
              <w:rPr>
                <w:b/>
                <w:color w:val="000000"/>
                <w:w w:val="97"/>
                <w:sz w:val="20"/>
                <w:szCs w:val="20"/>
              </w:rPr>
              <w:t>практические работы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b/>
                <w:color w:val="000000"/>
                <w:w w:val="97"/>
                <w:sz w:val="20"/>
                <w:szCs w:val="20"/>
              </w:rPr>
              <w:t>для слушания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b/>
                <w:color w:val="000000"/>
                <w:w w:val="97"/>
                <w:sz w:val="20"/>
                <w:szCs w:val="20"/>
              </w:rPr>
              <w:t>для пения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45" w:lineRule="auto"/>
              <w:ind w:left="72"/>
              <w:rPr>
                <w:sz w:val="20"/>
                <w:szCs w:val="20"/>
              </w:rPr>
            </w:pPr>
            <w:r w:rsidRPr="00B35C4B">
              <w:rPr>
                <w:b/>
                <w:color w:val="000000"/>
                <w:w w:val="97"/>
                <w:sz w:val="20"/>
                <w:szCs w:val="20"/>
              </w:rPr>
              <w:t xml:space="preserve">для </w:t>
            </w:r>
            <w:r w:rsidRPr="00B35C4B">
              <w:rPr>
                <w:sz w:val="20"/>
                <w:szCs w:val="20"/>
              </w:rPr>
              <w:br/>
            </w:r>
            <w:proofErr w:type="spellStart"/>
            <w:r w:rsidRPr="00B35C4B">
              <w:rPr>
                <w:b/>
                <w:color w:val="000000"/>
                <w:w w:val="97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C4B" w:rsidRPr="00B35C4B" w:rsidRDefault="00B35C4B" w:rsidP="00B35C4B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C4B" w:rsidRPr="00B35C4B" w:rsidRDefault="00B35C4B" w:rsidP="00B35C4B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C4B" w:rsidRPr="00B35C4B" w:rsidRDefault="00B35C4B" w:rsidP="00B35C4B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C4B" w:rsidRPr="00B35C4B" w:rsidRDefault="00B35C4B" w:rsidP="00B35C4B">
            <w:pPr>
              <w:rPr>
                <w:sz w:val="20"/>
                <w:szCs w:val="20"/>
              </w:rPr>
            </w:pPr>
          </w:p>
        </w:tc>
      </w:tr>
      <w:tr w:rsidR="00B35C4B" w:rsidRPr="00B35C4B" w:rsidTr="00B35C4B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Модуль 1. </w:t>
            </w:r>
            <w:r w:rsidRPr="00B35C4B">
              <w:rPr>
                <w:b/>
                <w:color w:val="000000"/>
                <w:w w:val="97"/>
                <w:sz w:val="20"/>
                <w:szCs w:val="20"/>
              </w:rPr>
              <w:t>Музыка моего края</w:t>
            </w:r>
          </w:p>
        </w:tc>
      </w:tr>
      <w:tr w:rsidR="00B35C4B" w:rsidRPr="00FC23C3" w:rsidTr="00B35C4B">
        <w:trPr>
          <w:trHeight w:hRule="exact" w:val="131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0" w:lineRule="auto"/>
              <w:jc w:val="center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1.1.</w:t>
            </w:r>
          </w:p>
        </w:tc>
        <w:tc>
          <w:tcPr>
            <w:tcW w:w="12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50" w:lineRule="auto"/>
              <w:ind w:left="72" w:right="288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Фольклор —народное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творчество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0" w:lineRule="auto"/>
              <w:ind w:left="70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50" w:lineRule="auto"/>
              <w:ind w:left="72" w:right="576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Русские народные песни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НРК, Адыгейские народные песни Народные песни других регионов.</w:t>
            </w:r>
          </w:p>
          <w:p w:rsidR="00B35C4B" w:rsidRPr="00B35C4B" w:rsidRDefault="00B35C4B" w:rsidP="00B35C4B">
            <w:pPr>
              <w:autoSpaceDE w:val="0"/>
              <w:autoSpaceDN w:val="0"/>
              <w:spacing w:before="18" w:line="245" w:lineRule="auto"/>
              <w:ind w:left="72" w:right="144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Государственный академический русский народный хор имени М. Е.</w:t>
            </w:r>
          </w:p>
          <w:p w:rsidR="00B35C4B" w:rsidRPr="00B35C4B" w:rsidRDefault="00B35C4B" w:rsidP="00B35C4B">
            <w:pPr>
              <w:autoSpaceDE w:val="0"/>
              <w:autoSpaceDN w:val="0"/>
              <w:spacing w:before="18" w:line="233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Пятницкого. «Вдоль по улице широкой»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45" w:lineRule="auto"/>
              <w:ind w:left="72" w:right="288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Детские песни</w:t>
            </w:r>
          </w:p>
        </w:tc>
        <w:tc>
          <w:tcPr>
            <w:tcW w:w="126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0" w:lineRule="auto"/>
              <w:jc w:val="center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05.09.2022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5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Знакомство со звучанием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фольклорных образцов в аудио-и видеозаписи. Определение на слух</w:t>
            </w:r>
            <w:proofErr w:type="gramStart"/>
            <w:r w:rsidRPr="00B35C4B">
              <w:rPr>
                <w:color w:val="000000"/>
                <w:w w:val="97"/>
                <w:sz w:val="20"/>
                <w:szCs w:val="20"/>
              </w:rPr>
              <w:t>: 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45" w:lineRule="auto"/>
              <w:ind w:left="72" w:right="43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50" w:lineRule="auto"/>
              <w:ind w:left="72" w:right="288"/>
              <w:rPr>
                <w:sz w:val="20"/>
                <w:szCs w:val="20"/>
                <w:lang w:val="en-US"/>
              </w:rPr>
            </w:pP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 xml:space="preserve">multiurok.ru infourok.ru </w:t>
            </w:r>
            <w:r w:rsidRPr="00B35C4B">
              <w:rPr>
                <w:sz w:val="20"/>
                <w:szCs w:val="20"/>
                <w:lang w:val="en-US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>uchitelya.com</w:t>
            </w:r>
          </w:p>
        </w:tc>
      </w:tr>
      <w:tr w:rsidR="00B35C4B" w:rsidRPr="00FC23C3" w:rsidTr="00B35C4B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jc w:val="center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1.2.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45" w:lineRule="auto"/>
              <w:ind w:left="72" w:right="288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Календарный фольклор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0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54" w:lineRule="auto"/>
              <w:ind w:left="72" w:right="432"/>
              <w:rPr>
                <w:sz w:val="20"/>
                <w:szCs w:val="20"/>
              </w:rPr>
            </w:pP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А.Лядов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 xml:space="preserve"> "Кикимора"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Н. Римский-Корсаков. Опера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«Снегурочка»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веснянки, колядки, масленичные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песни, осенние песни, обрядовые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песни на Троицу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С. В. Рахманинов. Поэма "Колокола", Кантата «Александр Невский»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("Вставайте, люди русские")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5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календарные и обрядовые песни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jc w:val="center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03.10.2022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45" w:lineRule="auto"/>
              <w:ind w:left="72" w:right="43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Разучивание и исполнение народных песен, </w:t>
            </w:r>
            <w:proofErr w:type="gramStart"/>
            <w:r w:rsidRPr="00B35C4B">
              <w:rPr>
                <w:color w:val="000000"/>
                <w:w w:val="97"/>
                <w:sz w:val="20"/>
                <w:szCs w:val="20"/>
              </w:rPr>
              <w:t>танцев.;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45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50" w:lineRule="auto"/>
              <w:ind w:left="72" w:right="288"/>
              <w:rPr>
                <w:sz w:val="20"/>
                <w:szCs w:val="20"/>
                <w:lang w:val="en-US"/>
              </w:rPr>
            </w:pP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 xml:space="preserve">multiurok.ru </w:t>
            </w:r>
            <w:r w:rsidRPr="00B35C4B">
              <w:rPr>
                <w:sz w:val="20"/>
                <w:szCs w:val="20"/>
                <w:lang w:val="en-US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 xml:space="preserve">infourok.ru </w:t>
            </w:r>
            <w:r w:rsidRPr="00B35C4B">
              <w:rPr>
                <w:sz w:val="20"/>
                <w:szCs w:val="20"/>
                <w:lang w:val="en-US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>uchitelya.com</w:t>
            </w:r>
          </w:p>
        </w:tc>
      </w:tr>
      <w:tr w:rsidR="00B35C4B" w:rsidRPr="00B35C4B" w:rsidTr="00B35C4B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0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8</w:t>
            </w:r>
          </w:p>
        </w:tc>
        <w:tc>
          <w:tcPr>
            <w:tcW w:w="132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rPr>
                <w:sz w:val="20"/>
                <w:szCs w:val="20"/>
              </w:rPr>
            </w:pPr>
          </w:p>
        </w:tc>
      </w:tr>
      <w:tr w:rsidR="00B35C4B" w:rsidRPr="00B35C4B" w:rsidTr="00B35C4B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Модуль 2.</w:t>
            </w:r>
            <w:r w:rsidRPr="00B35C4B">
              <w:rPr>
                <w:b/>
                <w:color w:val="000000"/>
                <w:w w:val="97"/>
                <w:sz w:val="20"/>
                <w:szCs w:val="20"/>
              </w:rPr>
              <w:t xml:space="preserve"> Русская классическая музыка</w:t>
            </w:r>
          </w:p>
        </w:tc>
      </w:tr>
      <w:tr w:rsidR="00B35C4B" w:rsidRPr="00FC23C3" w:rsidTr="00B35C4B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jc w:val="center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2.1.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45" w:lineRule="auto"/>
              <w:ind w:left="72" w:right="144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Образы родной земли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0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50" w:lineRule="auto"/>
              <w:ind w:left="72" w:right="43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Русская народная песня "Бородино" Кубанский казачий хор. «Распрягайте, хлопцы, коней», НРК</w:t>
            </w:r>
            <w:proofErr w:type="gramStart"/>
            <w:r w:rsidRPr="00B35C4B">
              <w:rPr>
                <w:color w:val="000000"/>
                <w:w w:val="97"/>
                <w:sz w:val="20"/>
                <w:szCs w:val="20"/>
              </w:rPr>
              <w:t>. песня</w:t>
            </w:r>
            <w:proofErr w:type="gramEnd"/>
            <w:r w:rsidRPr="00B35C4B">
              <w:rPr>
                <w:color w:val="000000"/>
                <w:w w:val="97"/>
                <w:sz w:val="20"/>
                <w:szCs w:val="20"/>
              </w:rPr>
              <w:t xml:space="preserve"> "Адыгея родная моя"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5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Русские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народные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песни, песни об Адыгее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jc w:val="center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31.10.2022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52" w:lineRule="auto"/>
              <w:ind w:left="72" w:right="288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Разучивание, исполнение не менее одного вокального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произведения, сочинённого русским композитором-</w:t>
            </w:r>
            <w:r w:rsidRPr="00B35C4B">
              <w:rPr>
                <w:sz w:val="20"/>
                <w:szCs w:val="20"/>
              </w:rPr>
              <w:br/>
            </w:r>
            <w:proofErr w:type="gramStart"/>
            <w:r w:rsidRPr="00B35C4B">
              <w:rPr>
                <w:color w:val="000000"/>
                <w:w w:val="97"/>
                <w:sz w:val="20"/>
                <w:szCs w:val="20"/>
              </w:rPr>
              <w:t>классиком.;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45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50" w:lineRule="auto"/>
              <w:ind w:left="72" w:right="288"/>
              <w:rPr>
                <w:sz w:val="20"/>
                <w:szCs w:val="20"/>
                <w:lang w:val="en-US"/>
              </w:rPr>
            </w:pP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 xml:space="preserve">multiurok.ru </w:t>
            </w:r>
            <w:r w:rsidRPr="00B35C4B">
              <w:rPr>
                <w:sz w:val="20"/>
                <w:szCs w:val="20"/>
                <w:lang w:val="en-US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 xml:space="preserve">infourok.ru </w:t>
            </w:r>
            <w:r w:rsidRPr="00B35C4B">
              <w:rPr>
                <w:sz w:val="20"/>
                <w:szCs w:val="20"/>
                <w:lang w:val="en-US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>uchitelya.com</w:t>
            </w:r>
          </w:p>
        </w:tc>
      </w:tr>
      <w:tr w:rsidR="00B35C4B" w:rsidRPr="00FC23C3" w:rsidTr="00B35C4B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jc w:val="center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2.2.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5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Русская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исполнительская школа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0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52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П. Чайковский. Фортепианный </w:t>
            </w:r>
            <w:r w:rsidRPr="00B35C4B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B35C4B">
              <w:rPr>
                <w:color w:val="000000"/>
                <w:w w:val="97"/>
                <w:sz w:val="20"/>
                <w:szCs w:val="20"/>
              </w:rPr>
              <w:t>цикл«</w:t>
            </w:r>
            <w:proofErr w:type="gramEnd"/>
            <w:r w:rsidRPr="00B35C4B">
              <w:rPr>
                <w:color w:val="000000"/>
                <w:w w:val="97"/>
                <w:sz w:val="20"/>
                <w:szCs w:val="20"/>
              </w:rPr>
              <w:t>Времена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 xml:space="preserve"> года» («На тройке»,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«Баркарола»); М. Мусоргский. Опера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(вступление)</w:t>
            </w:r>
            <w:proofErr w:type="gramStart"/>
            <w:r w:rsidRPr="00B35C4B">
              <w:rPr>
                <w:color w:val="000000"/>
                <w:w w:val="97"/>
                <w:sz w:val="20"/>
                <w:szCs w:val="20"/>
              </w:rPr>
              <w:t xml:space="preserve">;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;</w:t>
            </w:r>
            <w:proofErr w:type="gramEnd"/>
            <w:r w:rsidRPr="00B35C4B">
              <w:rPr>
                <w:color w:val="000000"/>
                <w:w w:val="97"/>
                <w:sz w:val="20"/>
                <w:szCs w:val="20"/>
              </w:rPr>
              <w:t xml:space="preserve"> М. Глинка. «Патриотическая </w:t>
            </w:r>
            <w:proofErr w:type="gramStart"/>
            <w:r w:rsidRPr="00B35C4B">
              <w:rPr>
                <w:color w:val="000000"/>
                <w:w w:val="97"/>
                <w:sz w:val="20"/>
                <w:szCs w:val="20"/>
              </w:rPr>
              <w:t>песня»(</w:t>
            </w:r>
            <w:proofErr w:type="gramEnd"/>
            <w:r w:rsidRPr="00B35C4B">
              <w:rPr>
                <w:color w:val="000000"/>
                <w:w w:val="97"/>
                <w:sz w:val="20"/>
                <w:szCs w:val="20"/>
              </w:rPr>
              <w:t xml:space="preserve">сл. А. </w:t>
            </w: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Машистова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>); С. Прокофьев.</w:t>
            </w:r>
          </w:p>
          <w:p w:rsidR="00B35C4B" w:rsidRPr="00B35C4B" w:rsidRDefault="00B35C4B" w:rsidP="00B35C4B">
            <w:pPr>
              <w:autoSpaceDE w:val="0"/>
              <w:autoSpaceDN w:val="0"/>
              <w:spacing w:before="20" w:line="245" w:lineRule="auto"/>
              <w:ind w:left="72" w:right="576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Кантата «Александр Невский»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(Ледовое побоище); П. Чайковский.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45" w:lineRule="auto"/>
              <w:ind w:left="72" w:right="288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Детские песни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jc w:val="center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21.11.2022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50" w:lineRule="auto"/>
              <w:ind w:left="72" w:right="144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Слушание одних и тех же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произведений в исполнении разных музыкантов, оценка особенностей </w:t>
            </w:r>
            <w:proofErr w:type="gramStart"/>
            <w:r w:rsidRPr="00B35C4B">
              <w:rPr>
                <w:color w:val="000000"/>
                <w:w w:val="97"/>
                <w:sz w:val="20"/>
                <w:szCs w:val="20"/>
              </w:rPr>
              <w:t>интерпретации.;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45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50" w:lineRule="auto"/>
              <w:ind w:left="72" w:right="288"/>
              <w:rPr>
                <w:sz w:val="20"/>
                <w:szCs w:val="20"/>
                <w:lang w:val="en-US"/>
              </w:rPr>
            </w:pP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 xml:space="preserve">multiurok.ru </w:t>
            </w:r>
            <w:r w:rsidRPr="00B35C4B">
              <w:rPr>
                <w:sz w:val="20"/>
                <w:szCs w:val="20"/>
                <w:lang w:val="en-US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 xml:space="preserve">infourok.ru </w:t>
            </w:r>
            <w:r w:rsidRPr="00B35C4B">
              <w:rPr>
                <w:sz w:val="20"/>
                <w:szCs w:val="20"/>
                <w:lang w:val="en-US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>uchitelya.com</w:t>
            </w:r>
          </w:p>
        </w:tc>
      </w:tr>
      <w:tr w:rsidR="00B35C4B" w:rsidRPr="00B35C4B" w:rsidTr="00B35C4B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0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7</w:t>
            </w:r>
          </w:p>
        </w:tc>
        <w:tc>
          <w:tcPr>
            <w:tcW w:w="1329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rPr>
                <w:sz w:val="20"/>
                <w:szCs w:val="20"/>
              </w:rPr>
            </w:pPr>
          </w:p>
        </w:tc>
      </w:tr>
      <w:tr w:rsidR="00B35C4B" w:rsidRPr="00B35C4B" w:rsidTr="00B35C4B">
        <w:trPr>
          <w:trHeight w:hRule="exact" w:val="330"/>
        </w:trPr>
        <w:tc>
          <w:tcPr>
            <w:tcW w:w="15502" w:type="dxa"/>
            <w:gridSpan w:val="1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Модуль 3. </w:t>
            </w:r>
            <w:r w:rsidRPr="00B35C4B">
              <w:rPr>
                <w:b/>
                <w:color w:val="000000"/>
                <w:w w:val="97"/>
                <w:sz w:val="20"/>
                <w:szCs w:val="20"/>
              </w:rPr>
              <w:t>Европейская классическая музыка</w:t>
            </w:r>
          </w:p>
        </w:tc>
      </w:tr>
    </w:tbl>
    <w:p w:rsidR="00B35C4B" w:rsidRPr="00B35C4B" w:rsidRDefault="00B35C4B" w:rsidP="00B35C4B">
      <w:pPr>
        <w:autoSpaceDE w:val="0"/>
        <w:autoSpaceDN w:val="0"/>
        <w:spacing w:line="14" w:lineRule="exact"/>
        <w:rPr>
          <w:sz w:val="20"/>
          <w:szCs w:val="20"/>
        </w:rPr>
      </w:pPr>
    </w:p>
    <w:p w:rsidR="00B35C4B" w:rsidRPr="00B35C4B" w:rsidRDefault="00B35C4B" w:rsidP="00B35C4B">
      <w:pPr>
        <w:rPr>
          <w:sz w:val="20"/>
          <w:szCs w:val="20"/>
        </w:rPr>
        <w:sectPr w:rsidR="00B35C4B" w:rsidRPr="00B35C4B">
          <w:pgSz w:w="16840" w:h="11900"/>
          <w:pgMar w:top="282" w:right="640" w:bottom="10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35C4B" w:rsidRPr="00B35C4B" w:rsidRDefault="00B35C4B" w:rsidP="00B35C4B">
      <w:pPr>
        <w:autoSpaceDE w:val="0"/>
        <w:autoSpaceDN w:val="0"/>
        <w:spacing w:after="66" w:line="220" w:lineRule="exact"/>
        <w:rPr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86"/>
        <w:gridCol w:w="528"/>
        <w:gridCol w:w="1104"/>
        <w:gridCol w:w="1140"/>
        <w:gridCol w:w="3098"/>
        <w:gridCol w:w="1020"/>
        <w:gridCol w:w="1262"/>
        <w:gridCol w:w="864"/>
        <w:gridCol w:w="2342"/>
        <w:gridCol w:w="1080"/>
        <w:gridCol w:w="1382"/>
      </w:tblGrid>
      <w:tr w:rsidR="00B35C4B" w:rsidRPr="00FC23C3" w:rsidTr="00B35C4B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jc w:val="center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3.1.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50" w:lineRule="auto"/>
              <w:ind w:left="72" w:right="144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Национальные истоки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классической музыки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0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7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47" w:lineRule="auto"/>
              <w:ind w:left="72" w:right="288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С. Рахманинов. «Вокализ"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Н. Римский-Корсаков. </w:t>
            </w:r>
            <w:proofErr w:type="spellStart"/>
            <w:proofErr w:type="gramStart"/>
            <w:r w:rsidRPr="00B35C4B">
              <w:rPr>
                <w:color w:val="000000"/>
                <w:w w:val="97"/>
                <w:sz w:val="20"/>
                <w:szCs w:val="20"/>
              </w:rPr>
              <w:t>Романс«</w:t>
            </w:r>
            <w:proofErr w:type="gramEnd"/>
            <w:r w:rsidRPr="00B35C4B">
              <w:rPr>
                <w:color w:val="000000"/>
                <w:w w:val="97"/>
                <w:sz w:val="20"/>
                <w:szCs w:val="20"/>
              </w:rPr>
              <w:t>Горные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 xml:space="preserve"> вершины» (ст. М.</w:t>
            </w:r>
          </w:p>
          <w:p w:rsidR="00B35C4B" w:rsidRPr="00B35C4B" w:rsidRDefault="00B35C4B" w:rsidP="00B35C4B">
            <w:pPr>
              <w:autoSpaceDE w:val="0"/>
              <w:autoSpaceDN w:val="0"/>
              <w:spacing w:before="20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Лермонтова); А. Рубинштейн.</w:t>
            </w:r>
          </w:p>
          <w:p w:rsidR="00B35C4B" w:rsidRPr="00B35C4B" w:rsidRDefault="00B35C4B" w:rsidP="00B35C4B">
            <w:pPr>
              <w:autoSpaceDE w:val="0"/>
              <w:autoSpaceDN w:val="0"/>
              <w:spacing w:before="20" w:line="230" w:lineRule="auto"/>
              <w:ind w:left="72"/>
              <w:rPr>
                <w:sz w:val="20"/>
                <w:szCs w:val="20"/>
              </w:rPr>
            </w:pPr>
            <w:proofErr w:type="spellStart"/>
            <w:proofErr w:type="gramStart"/>
            <w:r w:rsidRPr="00B35C4B">
              <w:rPr>
                <w:color w:val="000000"/>
                <w:w w:val="97"/>
                <w:sz w:val="20"/>
                <w:szCs w:val="20"/>
              </w:rPr>
              <w:t>Романс«</w:t>
            </w:r>
            <w:proofErr w:type="gramEnd"/>
            <w:r w:rsidRPr="00B35C4B">
              <w:rPr>
                <w:color w:val="000000"/>
                <w:w w:val="97"/>
                <w:sz w:val="20"/>
                <w:szCs w:val="20"/>
              </w:rPr>
              <w:t>Горные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 xml:space="preserve"> вершины» (ст. М.</w:t>
            </w:r>
          </w:p>
          <w:p w:rsidR="00B35C4B" w:rsidRPr="00B35C4B" w:rsidRDefault="00B35C4B" w:rsidP="00B35C4B">
            <w:pPr>
              <w:autoSpaceDE w:val="0"/>
              <w:autoSpaceDN w:val="0"/>
              <w:spacing w:before="20" w:line="247" w:lineRule="auto"/>
              <w:ind w:left="72" w:right="288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Лермонтова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А. Варламов. «Горные вершины» (сл. М. Лермонтова). «Красный </w:t>
            </w:r>
            <w:proofErr w:type="gramStart"/>
            <w:r w:rsidRPr="00B35C4B">
              <w:rPr>
                <w:color w:val="000000"/>
                <w:w w:val="97"/>
                <w:sz w:val="20"/>
                <w:szCs w:val="20"/>
              </w:rPr>
              <w:t>сарафан»(</w:t>
            </w:r>
            <w:proofErr w:type="gramEnd"/>
            <w:r w:rsidRPr="00B35C4B">
              <w:rPr>
                <w:color w:val="000000"/>
                <w:w w:val="97"/>
                <w:sz w:val="20"/>
                <w:szCs w:val="20"/>
              </w:rPr>
              <w:t>сл. Г.</w:t>
            </w:r>
          </w:p>
          <w:p w:rsidR="00B35C4B" w:rsidRPr="00B35C4B" w:rsidRDefault="00B35C4B" w:rsidP="00B35C4B">
            <w:pPr>
              <w:autoSpaceDE w:val="0"/>
              <w:autoSpaceDN w:val="0"/>
              <w:spacing w:before="20" w:line="245" w:lineRule="auto"/>
              <w:ind w:right="864"/>
              <w:jc w:val="center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Цыганова); М. Глинка. Романс "Жаворонок"; С. Рахманинов.</w:t>
            </w:r>
          </w:p>
          <w:p w:rsidR="00B35C4B" w:rsidRPr="00B35C4B" w:rsidRDefault="00B35C4B" w:rsidP="00B35C4B">
            <w:pPr>
              <w:autoSpaceDE w:val="0"/>
              <w:autoSpaceDN w:val="0"/>
              <w:spacing w:before="20" w:line="230" w:lineRule="auto"/>
              <w:ind w:left="72"/>
              <w:rPr>
                <w:sz w:val="20"/>
                <w:szCs w:val="20"/>
              </w:rPr>
            </w:pPr>
            <w:proofErr w:type="spellStart"/>
            <w:proofErr w:type="gramStart"/>
            <w:r w:rsidRPr="00B35C4B">
              <w:rPr>
                <w:color w:val="000000"/>
                <w:w w:val="97"/>
                <w:sz w:val="20"/>
                <w:szCs w:val="20"/>
              </w:rPr>
              <w:t>Романс«</w:t>
            </w:r>
            <w:proofErr w:type="gramEnd"/>
            <w:r w:rsidRPr="00B35C4B">
              <w:rPr>
                <w:color w:val="000000"/>
                <w:w w:val="97"/>
                <w:sz w:val="20"/>
                <w:szCs w:val="20"/>
              </w:rPr>
              <w:t>Сирень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>» (сл. Е. Бекетовой)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5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Русские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народные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песни, песни об Адыгее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jc w:val="center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19.12.2022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52" w:lineRule="auto"/>
              <w:ind w:left="72" w:right="288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Разучивание, исполнение не менее одного вокального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произведения, сочинённого композитором-классиком (из числа изучаемых в данном разделе</w:t>
            </w:r>
            <w:proofErr w:type="gramStart"/>
            <w:r w:rsidRPr="00B35C4B">
              <w:rPr>
                <w:color w:val="000000"/>
                <w:w w:val="97"/>
                <w:sz w:val="20"/>
                <w:szCs w:val="20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45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47" w:lineRule="auto"/>
              <w:ind w:left="72" w:right="288"/>
              <w:rPr>
                <w:sz w:val="20"/>
                <w:szCs w:val="20"/>
                <w:lang w:val="en-US"/>
              </w:rPr>
            </w:pP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 xml:space="preserve">multiurok.ru </w:t>
            </w:r>
            <w:r w:rsidRPr="00B35C4B">
              <w:rPr>
                <w:sz w:val="20"/>
                <w:szCs w:val="20"/>
                <w:lang w:val="en-US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 xml:space="preserve">infourok.ru </w:t>
            </w:r>
            <w:r w:rsidRPr="00B35C4B">
              <w:rPr>
                <w:sz w:val="20"/>
                <w:szCs w:val="20"/>
                <w:lang w:val="en-US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>uchitelya.com</w:t>
            </w:r>
          </w:p>
        </w:tc>
      </w:tr>
      <w:tr w:rsidR="00B35C4B" w:rsidRPr="00FC23C3" w:rsidTr="00B35C4B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jc w:val="center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3.2.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45" w:lineRule="auto"/>
              <w:ind w:left="72" w:right="288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Музыкант и публика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0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50" w:lineRule="auto"/>
              <w:ind w:left="72" w:right="432"/>
              <w:rPr>
                <w:sz w:val="20"/>
                <w:szCs w:val="20"/>
              </w:rPr>
            </w:pP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Ф.Шопен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 xml:space="preserve"> трио для фортепиано,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скрипки и виолончели; соч. 8 соль минор; Этюд Ор. 10, № 3; Полонез </w:t>
            </w: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op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>.</w:t>
            </w:r>
          </w:p>
          <w:p w:rsidR="00B35C4B" w:rsidRPr="00B35C4B" w:rsidRDefault="00B35C4B" w:rsidP="00B35C4B">
            <w:pPr>
              <w:autoSpaceDE w:val="0"/>
              <w:autoSpaceDN w:val="0"/>
              <w:spacing w:before="18" w:line="254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53 </w:t>
            </w: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As-dur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 xml:space="preserve"> (Героический)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фортепианные миниатюры из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сборников «Лирические пьесы»,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песни «Лебедь», «Избушка», «Люблю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тебя!», «Сердце поэта», две сюиты к драме Генрика Ибсена «Пер </w:t>
            </w: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Гюнт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>», Концерт для фортепиано с оркестром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45" w:lineRule="auto"/>
              <w:ind w:left="72" w:right="288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Детские песни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jc w:val="center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13.02.2023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45" w:lineRule="auto"/>
              <w:ind w:left="72" w:right="576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Знакомство с образцами виртуозной музыки.</w:t>
            </w:r>
          </w:p>
          <w:p w:rsidR="00B35C4B" w:rsidRPr="00B35C4B" w:rsidRDefault="00B35C4B" w:rsidP="00B35C4B">
            <w:pPr>
              <w:autoSpaceDE w:val="0"/>
              <w:autoSpaceDN w:val="0"/>
              <w:spacing w:before="18" w:line="252" w:lineRule="auto"/>
              <w:ind w:left="72" w:right="288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Размышление над фактами биографий великих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музыкантов — как любимцев публики, так и </w:t>
            </w: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непóнятых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 xml:space="preserve"> </w:t>
            </w:r>
            <w:r w:rsidRPr="00B35C4B">
              <w:rPr>
                <w:sz w:val="20"/>
                <w:szCs w:val="20"/>
              </w:rPr>
              <w:br/>
            </w:r>
            <w:proofErr w:type="gramStart"/>
            <w:r w:rsidRPr="00B35C4B">
              <w:rPr>
                <w:color w:val="000000"/>
                <w:w w:val="97"/>
                <w:sz w:val="20"/>
                <w:szCs w:val="20"/>
              </w:rPr>
              <w:t>современниками.;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45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50" w:lineRule="auto"/>
              <w:ind w:left="72" w:right="288"/>
              <w:rPr>
                <w:sz w:val="20"/>
                <w:szCs w:val="20"/>
                <w:lang w:val="en-US"/>
              </w:rPr>
            </w:pP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 xml:space="preserve">multiurok.ru </w:t>
            </w:r>
            <w:r w:rsidRPr="00B35C4B">
              <w:rPr>
                <w:sz w:val="20"/>
                <w:szCs w:val="20"/>
                <w:lang w:val="en-US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 xml:space="preserve">infourok.ru </w:t>
            </w:r>
            <w:r w:rsidRPr="00B35C4B">
              <w:rPr>
                <w:sz w:val="20"/>
                <w:szCs w:val="20"/>
                <w:lang w:val="en-US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>uchitelya.com</w:t>
            </w:r>
          </w:p>
        </w:tc>
      </w:tr>
      <w:tr w:rsidR="00B35C4B" w:rsidRPr="00B35C4B" w:rsidTr="00B35C4B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0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10</w:t>
            </w:r>
          </w:p>
        </w:tc>
        <w:tc>
          <w:tcPr>
            <w:tcW w:w="132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rPr>
                <w:sz w:val="20"/>
                <w:szCs w:val="20"/>
              </w:rPr>
            </w:pPr>
          </w:p>
        </w:tc>
      </w:tr>
      <w:tr w:rsidR="00B35C4B" w:rsidRPr="00B35C4B" w:rsidTr="00B35C4B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Модуль 4.</w:t>
            </w:r>
            <w:r w:rsidRPr="00B35C4B">
              <w:rPr>
                <w:b/>
                <w:color w:val="000000"/>
                <w:w w:val="97"/>
                <w:sz w:val="20"/>
                <w:szCs w:val="20"/>
              </w:rPr>
              <w:t xml:space="preserve"> Связь музыки с другими видами искусства</w:t>
            </w:r>
          </w:p>
        </w:tc>
      </w:tr>
      <w:tr w:rsidR="00B35C4B" w:rsidRPr="00FC23C3" w:rsidTr="00B35C4B">
        <w:trPr>
          <w:trHeight w:hRule="exact" w:val="33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jc w:val="center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4.1.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45" w:lineRule="auto"/>
              <w:ind w:left="72" w:right="43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Музыка и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литература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0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НРК. песни на стихи адыгейских поэтов.</w:t>
            </w:r>
          </w:p>
          <w:p w:rsidR="00B35C4B" w:rsidRPr="00B35C4B" w:rsidRDefault="00B35C4B" w:rsidP="00B35C4B">
            <w:pPr>
              <w:autoSpaceDE w:val="0"/>
              <w:autoSpaceDN w:val="0"/>
              <w:spacing w:before="20" w:line="252" w:lineRule="auto"/>
              <w:ind w:left="72" w:right="43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Музыкальные произведения по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выбору: С. Прокофьев. Кантата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«Александр Невский» (Ледовое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побоище);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П. Чайковский. Торжественная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увертюра «1812 год»; М. Мусоргский.</w:t>
            </w:r>
          </w:p>
          <w:p w:rsidR="00B35C4B" w:rsidRPr="00B35C4B" w:rsidRDefault="00B35C4B" w:rsidP="00B35C4B">
            <w:pPr>
              <w:autoSpaceDE w:val="0"/>
              <w:autoSpaceDN w:val="0"/>
              <w:spacing w:before="18" w:line="250" w:lineRule="auto"/>
              <w:ind w:left="72" w:right="43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Опера «Борис Годунов» (Вступление, Песня </w:t>
            </w: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Варлаама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 xml:space="preserve">, Сцена смерти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Бориса, сцена под Кромами); А.</w:t>
            </w:r>
          </w:p>
          <w:p w:rsidR="00B35C4B" w:rsidRPr="00B35C4B" w:rsidRDefault="00B35C4B" w:rsidP="00B35C4B">
            <w:pPr>
              <w:autoSpaceDE w:val="0"/>
              <w:autoSpaceDN w:val="0"/>
              <w:spacing w:before="20" w:line="252" w:lineRule="auto"/>
              <w:ind w:left="72" w:right="144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Бородин. Опера «Князь Игорь» (Хор из пролога «Солнцу красному слава!», Ария Князя Игоря из II д., Половецкая пляска с хором из II д., Плач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Ярославны из IV д.); К. Волков.</w:t>
            </w:r>
          </w:p>
          <w:p w:rsidR="00B35C4B" w:rsidRPr="00B35C4B" w:rsidRDefault="00B35C4B" w:rsidP="00B35C4B">
            <w:pPr>
              <w:autoSpaceDE w:val="0"/>
              <w:autoSpaceDN w:val="0"/>
              <w:spacing w:before="20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Кантата "Слово"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45" w:lineRule="auto"/>
              <w:ind w:left="72" w:right="288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Детские песни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jc w:val="center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06.03.2023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50" w:lineRule="auto"/>
              <w:ind w:left="72" w:right="144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Знакомство с образцами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вокальной и инструментальной </w:t>
            </w:r>
            <w:proofErr w:type="gramStart"/>
            <w:r w:rsidRPr="00B35C4B">
              <w:rPr>
                <w:color w:val="000000"/>
                <w:w w:val="97"/>
                <w:sz w:val="20"/>
                <w:szCs w:val="20"/>
              </w:rPr>
              <w:t>музыки.;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45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50" w:lineRule="auto"/>
              <w:ind w:left="72" w:right="288"/>
              <w:rPr>
                <w:sz w:val="20"/>
                <w:szCs w:val="20"/>
                <w:lang w:val="en-US"/>
              </w:rPr>
            </w:pP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 xml:space="preserve">multiurok.ru </w:t>
            </w:r>
            <w:r w:rsidRPr="00B35C4B">
              <w:rPr>
                <w:sz w:val="20"/>
                <w:szCs w:val="20"/>
                <w:lang w:val="en-US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 xml:space="preserve">infourok.ru </w:t>
            </w:r>
            <w:r w:rsidRPr="00B35C4B">
              <w:rPr>
                <w:sz w:val="20"/>
                <w:szCs w:val="20"/>
                <w:lang w:val="en-US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>uchitelya.com</w:t>
            </w:r>
          </w:p>
        </w:tc>
      </w:tr>
    </w:tbl>
    <w:p w:rsidR="00B35C4B" w:rsidRPr="00B35C4B" w:rsidRDefault="00B35C4B" w:rsidP="00B35C4B">
      <w:pPr>
        <w:autoSpaceDE w:val="0"/>
        <w:autoSpaceDN w:val="0"/>
        <w:spacing w:line="14" w:lineRule="exact"/>
        <w:rPr>
          <w:sz w:val="20"/>
          <w:szCs w:val="20"/>
          <w:lang w:val="en-US"/>
        </w:rPr>
      </w:pPr>
    </w:p>
    <w:p w:rsidR="00B35C4B" w:rsidRPr="00B35C4B" w:rsidRDefault="00B35C4B" w:rsidP="00B35C4B">
      <w:pPr>
        <w:rPr>
          <w:sz w:val="20"/>
          <w:szCs w:val="20"/>
          <w:lang w:val="en-US"/>
        </w:rPr>
        <w:sectPr w:rsidR="00B35C4B" w:rsidRPr="00B35C4B">
          <w:pgSz w:w="16840" w:h="11900"/>
          <w:pgMar w:top="284" w:right="640" w:bottom="143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35C4B" w:rsidRPr="00B35C4B" w:rsidRDefault="00B35C4B" w:rsidP="00B35C4B">
      <w:pPr>
        <w:autoSpaceDE w:val="0"/>
        <w:autoSpaceDN w:val="0"/>
        <w:spacing w:after="66" w:line="220" w:lineRule="exact"/>
        <w:rPr>
          <w:sz w:val="20"/>
          <w:szCs w:val="20"/>
          <w:lang w:val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86"/>
        <w:gridCol w:w="528"/>
        <w:gridCol w:w="1104"/>
        <w:gridCol w:w="1140"/>
        <w:gridCol w:w="3098"/>
        <w:gridCol w:w="1020"/>
        <w:gridCol w:w="1262"/>
        <w:gridCol w:w="864"/>
        <w:gridCol w:w="2342"/>
        <w:gridCol w:w="1080"/>
        <w:gridCol w:w="1382"/>
      </w:tblGrid>
      <w:tr w:rsidR="00B35C4B" w:rsidRPr="00FC23C3" w:rsidTr="00B35C4B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jc w:val="center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4.2.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45" w:lineRule="auto"/>
              <w:ind w:left="72" w:right="43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Музыка и живопись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0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45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Знаменный распев; Д. </w:t>
            </w: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Каччини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 xml:space="preserve">. </w:t>
            </w: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Ave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Maria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 xml:space="preserve">; Ф. Шуберт. </w:t>
            </w: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Ave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Maria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 xml:space="preserve"> (сл. В.</w:t>
            </w:r>
          </w:p>
          <w:p w:rsidR="00B35C4B" w:rsidRPr="00B35C4B" w:rsidRDefault="00B35C4B" w:rsidP="00B35C4B">
            <w:pPr>
              <w:autoSpaceDE w:val="0"/>
              <w:autoSpaceDN w:val="0"/>
              <w:spacing w:before="20" w:line="247" w:lineRule="auto"/>
              <w:ind w:left="72" w:right="288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Скотта); В. Моцарт. Мотет «</w:t>
            </w: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Ave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 xml:space="preserve">, </w:t>
            </w: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verum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corpus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>»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Цветовая гамма и звуковая палитра.</w:t>
            </w:r>
          </w:p>
          <w:p w:rsidR="00B35C4B" w:rsidRPr="00B35C4B" w:rsidRDefault="00B35C4B" w:rsidP="00B35C4B">
            <w:pPr>
              <w:autoSpaceDE w:val="0"/>
              <w:autoSpaceDN w:val="0"/>
              <w:spacing w:before="20" w:line="247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Музыкальные произведения по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выбору: К. Дебюсси. «</w:t>
            </w: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Бергамасская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 xml:space="preserve"> </w:t>
            </w:r>
            <w:proofErr w:type="gramStart"/>
            <w:r w:rsidRPr="00B35C4B">
              <w:rPr>
                <w:color w:val="000000"/>
                <w:w w:val="97"/>
                <w:sz w:val="20"/>
                <w:szCs w:val="20"/>
              </w:rPr>
              <w:t>сюита»(</w:t>
            </w:r>
            <w:proofErr w:type="gramEnd"/>
            <w:r w:rsidRPr="00B35C4B">
              <w:rPr>
                <w:color w:val="000000"/>
                <w:w w:val="97"/>
                <w:sz w:val="20"/>
                <w:szCs w:val="20"/>
              </w:rPr>
              <w:t>«Лунный свет»); А. Н.</w:t>
            </w:r>
          </w:p>
          <w:p w:rsidR="00B35C4B" w:rsidRPr="00B35C4B" w:rsidRDefault="00B35C4B" w:rsidP="00B35C4B">
            <w:pPr>
              <w:autoSpaceDE w:val="0"/>
              <w:autoSpaceDN w:val="0"/>
              <w:spacing w:before="20" w:line="250" w:lineRule="auto"/>
              <w:ind w:left="72" w:right="144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Скрябин. "Прометей"; А. К. </w:t>
            </w: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Лядов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 xml:space="preserve">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"Волшебное </w:t>
            </w: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озеро"Греческий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 xml:space="preserve"> распев XVII в. "Богородице </w:t>
            </w: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Дево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>, радуйся»; И.С. Бах. Органная прелюдия Соль-минор; С. В.</w:t>
            </w:r>
          </w:p>
          <w:p w:rsidR="00B35C4B" w:rsidRPr="00B35C4B" w:rsidRDefault="00B35C4B" w:rsidP="00B35C4B">
            <w:pPr>
              <w:autoSpaceDE w:val="0"/>
              <w:autoSpaceDN w:val="0"/>
              <w:spacing w:before="18" w:line="245" w:lineRule="auto"/>
              <w:ind w:left="72" w:right="144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Рахманинов “Богородица Дева, радуйся”; П. И. Чайковский.</w:t>
            </w:r>
          </w:p>
          <w:p w:rsidR="00B35C4B" w:rsidRPr="00B35C4B" w:rsidRDefault="00B35C4B" w:rsidP="00B35C4B">
            <w:pPr>
              <w:autoSpaceDE w:val="0"/>
              <w:autoSpaceDN w:val="0"/>
              <w:spacing w:before="18" w:line="233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«Богородице </w:t>
            </w:r>
            <w:proofErr w:type="spellStart"/>
            <w:r w:rsidRPr="00B35C4B">
              <w:rPr>
                <w:color w:val="000000"/>
                <w:w w:val="97"/>
                <w:sz w:val="20"/>
                <w:szCs w:val="20"/>
              </w:rPr>
              <w:t>Дево</w:t>
            </w:r>
            <w:proofErr w:type="spellEnd"/>
            <w:r w:rsidRPr="00B35C4B">
              <w:rPr>
                <w:color w:val="000000"/>
                <w:w w:val="97"/>
                <w:sz w:val="20"/>
                <w:szCs w:val="20"/>
              </w:rPr>
              <w:t>, радуйся!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45" w:lineRule="auto"/>
              <w:ind w:left="72" w:right="288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Детские песни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30" w:lineRule="auto"/>
              <w:jc w:val="center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17.04.2023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52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Разучивание, исполнение песни с элементами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изобразительности. Сочинение к ней ритмического и шумового аккомпанемента с целью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усиления изобразительного </w:t>
            </w:r>
            <w:r w:rsidRPr="00B35C4B">
              <w:rPr>
                <w:sz w:val="20"/>
                <w:szCs w:val="20"/>
              </w:rPr>
              <w:br/>
            </w:r>
            <w:proofErr w:type="gramStart"/>
            <w:r w:rsidRPr="00B35C4B">
              <w:rPr>
                <w:color w:val="000000"/>
                <w:w w:val="97"/>
                <w:sz w:val="20"/>
                <w:szCs w:val="20"/>
              </w:rPr>
              <w:t>эффекта.;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45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8" w:line="247" w:lineRule="auto"/>
              <w:ind w:left="72" w:right="288"/>
              <w:rPr>
                <w:sz w:val="20"/>
                <w:szCs w:val="20"/>
                <w:lang w:val="en-US"/>
              </w:rPr>
            </w:pP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 xml:space="preserve">multiurok.ru </w:t>
            </w:r>
            <w:r w:rsidRPr="00B35C4B">
              <w:rPr>
                <w:sz w:val="20"/>
                <w:szCs w:val="20"/>
                <w:lang w:val="en-US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 xml:space="preserve">infourok.ru </w:t>
            </w:r>
            <w:r w:rsidRPr="00B35C4B">
              <w:rPr>
                <w:sz w:val="20"/>
                <w:szCs w:val="20"/>
                <w:lang w:val="en-US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  <w:lang w:val="en-US"/>
              </w:rPr>
              <w:t>uchitelya.com</w:t>
            </w:r>
          </w:p>
        </w:tc>
      </w:tr>
      <w:tr w:rsidR="00B35C4B" w:rsidRPr="00B35C4B" w:rsidTr="00B35C4B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0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9</w:t>
            </w:r>
          </w:p>
        </w:tc>
        <w:tc>
          <w:tcPr>
            <w:tcW w:w="132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rPr>
                <w:sz w:val="20"/>
                <w:szCs w:val="20"/>
              </w:rPr>
            </w:pPr>
          </w:p>
        </w:tc>
      </w:tr>
      <w:tr w:rsidR="00B35C4B" w:rsidRPr="00B35C4B" w:rsidTr="00B35C4B">
        <w:trPr>
          <w:trHeight w:hRule="exact" w:val="904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50" w:lineRule="auto"/>
              <w:ind w:left="72" w:right="43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 xml:space="preserve">ОБЩЕЕ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 xml:space="preserve">КОЛИЧЕСТВО ЧАСОВ ПО </w:t>
            </w:r>
            <w:r w:rsidRPr="00B35C4B">
              <w:rPr>
                <w:sz w:val="20"/>
                <w:szCs w:val="20"/>
              </w:rPr>
              <w:br/>
            </w:r>
            <w:r w:rsidRPr="00B35C4B">
              <w:rPr>
                <w:color w:val="000000"/>
                <w:w w:val="97"/>
                <w:sz w:val="20"/>
                <w:szCs w:val="20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0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35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autoSpaceDE w:val="0"/>
              <w:autoSpaceDN w:val="0"/>
              <w:spacing w:before="76" w:line="233" w:lineRule="auto"/>
              <w:ind w:left="72"/>
              <w:rPr>
                <w:sz w:val="20"/>
                <w:szCs w:val="20"/>
              </w:rPr>
            </w:pPr>
            <w:r w:rsidRPr="00B35C4B">
              <w:rPr>
                <w:color w:val="000000"/>
                <w:w w:val="97"/>
                <w:sz w:val="20"/>
                <w:szCs w:val="20"/>
              </w:rPr>
              <w:t>35</w:t>
            </w:r>
          </w:p>
        </w:tc>
        <w:tc>
          <w:tcPr>
            <w:tcW w:w="110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B35C4B" w:rsidRDefault="00B35C4B" w:rsidP="00B35C4B">
            <w:pPr>
              <w:rPr>
                <w:sz w:val="20"/>
                <w:szCs w:val="20"/>
              </w:rPr>
            </w:pPr>
          </w:p>
        </w:tc>
      </w:tr>
    </w:tbl>
    <w:p w:rsidR="00B35C4B" w:rsidRPr="00B35C4B" w:rsidRDefault="00B35C4B" w:rsidP="00B35C4B">
      <w:pPr>
        <w:autoSpaceDE w:val="0"/>
        <w:autoSpaceDN w:val="0"/>
        <w:spacing w:line="14" w:lineRule="exact"/>
        <w:rPr>
          <w:sz w:val="20"/>
          <w:szCs w:val="20"/>
        </w:rPr>
      </w:pPr>
    </w:p>
    <w:p w:rsidR="00B35C4B" w:rsidRPr="00B35C4B" w:rsidRDefault="00B35C4B" w:rsidP="00B35C4B">
      <w:pPr>
        <w:rPr>
          <w:sz w:val="20"/>
          <w:szCs w:val="20"/>
        </w:rPr>
        <w:sectPr w:rsidR="00B35C4B" w:rsidRPr="00B35C4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35C4B" w:rsidRPr="00B35C4B" w:rsidRDefault="00B35C4B" w:rsidP="00B35C4B">
      <w:pPr>
        <w:autoSpaceDE w:val="0"/>
        <w:autoSpaceDN w:val="0"/>
        <w:spacing w:after="78" w:line="220" w:lineRule="exact"/>
        <w:rPr>
          <w:sz w:val="20"/>
          <w:szCs w:val="20"/>
        </w:rPr>
      </w:pPr>
    </w:p>
    <w:p w:rsidR="00B35C4B" w:rsidRDefault="00B35C4B" w:rsidP="00B35C4B">
      <w:pPr>
        <w:autoSpaceDE w:val="0"/>
        <w:autoSpaceDN w:val="0"/>
        <w:spacing w:after="320" w:line="230" w:lineRule="auto"/>
      </w:pPr>
      <w:r>
        <w:rPr>
          <w:b/>
          <w:color w:val="000000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B35C4B" w:rsidTr="00B35C4B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</w:rPr>
              <w:t>№</w:t>
            </w:r>
            <w:r>
              <w:br/>
            </w:r>
            <w:r>
              <w:rPr>
                <w:b/>
                <w:color w:val="000000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b/>
                <w:color w:val="000000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71" w:lineRule="auto"/>
              <w:ind w:left="72" w:right="432"/>
            </w:pPr>
            <w:r>
              <w:rPr>
                <w:b/>
                <w:color w:val="000000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</w:rPr>
              <w:t>контроля</w:t>
            </w:r>
          </w:p>
        </w:tc>
      </w:tr>
      <w:tr w:rsidR="00B35C4B" w:rsidTr="00B35C4B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C4B" w:rsidRDefault="00B35C4B" w:rsidP="00B35C4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C4B" w:rsidRDefault="00B35C4B" w:rsidP="00B35C4B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b/>
                <w:color w:val="000000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C4B" w:rsidRDefault="00B35C4B" w:rsidP="00B35C4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C4B" w:rsidRDefault="00B35C4B" w:rsidP="00B35C4B"/>
        </w:tc>
      </w:tr>
      <w:tr w:rsidR="00B35C4B" w:rsidTr="00B35C4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color w:val="000000"/>
              </w:rPr>
              <w:t>Музыка — отражение жизни народа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03.09.2022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</w:rPr>
              <w:t>Устный опрос;</w:t>
            </w:r>
          </w:p>
        </w:tc>
      </w:tr>
      <w:tr w:rsidR="00B35C4B" w:rsidTr="00B35C4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62" w:lineRule="auto"/>
              <w:ind w:left="72" w:right="432"/>
            </w:pPr>
            <w:r w:rsidRPr="00197606">
              <w:rPr>
                <w:color w:val="000000"/>
              </w:rPr>
              <w:t>Богатство и разнообразие фольклорных традиций.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</w:rPr>
              <w:t>Устный опрос;</w:t>
            </w:r>
          </w:p>
        </w:tc>
      </w:tr>
      <w:tr w:rsidR="00B35C4B" w:rsidTr="00B35C4B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</w:rPr>
              <w:t>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100" w:line="262" w:lineRule="auto"/>
              <w:ind w:left="72" w:right="144"/>
            </w:pPr>
            <w:r>
              <w:rPr>
                <w:color w:val="000000"/>
              </w:rPr>
              <w:t>НРК, Адыгейские народные песни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</w:rPr>
              <w:t>17.09.2022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100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62" w:lineRule="auto"/>
              <w:ind w:left="72" w:right="144"/>
            </w:pPr>
            <w:r w:rsidRPr="00197606">
              <w:rPr>
                <w:color w:val="000000"/>
              </w:rPr>
              <w:t>Песня как жанр музыкально-литературного творчества.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24.09.2022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62" w:lineRule="auto"/>
              <w:ind w:left="72" w:right="576"/>
            </w:pPr>
            <w:r w:rsidRPr="00197606">
              <w:rPr>
                <w:color w:val="000000"/>
              </w:rPr>
              <w:t>Как рождается народная песня. Певческие голоса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08.10</w:t>
            </w:r>
            <w:r w:rsidR="00B35C4B">
              <w:rPr>
                <w:color w:val="000000"/>
              </w:rPr>
              <w:t>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Народный хор.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15</w:t>
            </w:r>
            <w:r w:rsidR="00B35C4B">
              <w:rPr>
                <w:color w:val="000000"/>
              </w:rPr>
              <w:t>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 w:rsidRPr="00197606">
              <w:rPr>
                <w:color w:val="000000"/>
              </w:rPr>
              <w:t xml:space="preserve">Образ Родины в </w:t>
            </w:r>
            <w:r w:rsidRPr="00197606">
              <w:br/>
            </w:r>
            <w:r w:rsidRPr="00197606">
              <w:rPr>
                <w:color w:val="000000"/>
              </w:rPr>
              <w:t>музыкальных произведениях.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22</w:t>
            </w:r>
            <w:r w:rsidR="00B35C4B">
              <w:rPr>
                <w:color w:val="000000"/>
              </w:rPr>
              <w:t>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Календарный фольклор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29</w:t>
            </w:r>
            <w:r w:rsidR="00B35C4B">
              <w:rPr>
                <w:color w:val="000000"/>
              </w:rPr>
              <w:t>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 w:rsidRPr="00197606">
              <w:rPr>
                <w:color w:val="000000"/>
              </w:rPr>
              <w:t>Образы родной земли.</w:t>
            </w:r>
          </w:p>
          <w:p w:rsidR="00B35C4B" w:rsidRPr="00197606" w:rsidRDefault="00B35C4B" w:rsidP="00B35C4B">
            <w:pPr>
              <w:autoSpaceDE w:val="0"/>
              <w:autoSpaceDN w:val="0"/>
              <w:spacing w:before="70" w:line="262" w:lineRule="auto"/>
              <w:ind w:left="72" w:right="144"/>
            </w:pPr>
            <w:r w:rsidRPr="00197606">
              <w:rPr>
                <w:color w:val="000000"/>
              </w:rPr>
              <w:t>Писатели и поэты о русской музыке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12</w:t>
            </w:r>
            <w:r w:rsidR="00B35C4B">
              <w:rPr>
                <w:color w:val="000000"/>
              </w:rPr>
              <w:t>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</w:rPr>
              <w:t>Устный опрос;</w:t>
            </w:r>
          </w:p>
        </w:tc>
      </w:tr>
      <w:tr w:rsidR="00B35C4B" w:rsidTr="00B35C4B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78" w:lineRule="auto"/>
              <w:ind w:left="72"/>
            </w:pPr>
            <w:r w:rsidRPr="00197606">
              <w:rPr>
                <w:color w:val="000000"/>
              </w:rPr>
              <w:t xml:space="preserve">НРК. Разучивание песни </w:t>
            </w:r>
            <w:r w:rsidRPr="00197606">
              <w:br/>
            </w:r>
            <w:r w:rsidRPr="00197606">
              <w:rPr>
                <w:color w:val="000000"/>
              </w:rPr>
              <w:t xml:space="preserve">"Адыгея родная моя". Отвага и героизм, воспетые в </w:t>
            </w:r>
            <w:r w:rsidRPr="00197606">
              <w:br/>
            </w:r>
            <w:r w:rsidRPr="00197606">
              <w:rPr>
                <w:color w:val="000000"/>
              </w:rPr>
              <w:t>искусстве.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19</w:t>
            </w:r>
            <w:r w:rsidR="00B35C4B">
              <w:rPr>
                <w:color w:val="000000"/>
              </w:rPr>
              <w:t xml:space="preserve">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</w:pPr>
            <w:r>
              <w:rPr>
                <w:color w:val="000000"/>
              </w:rPr>
              <w:t xml:space="preserve"> Практическая </w:t>
            </w:r>
            <w:r>
              <w:tab/>
            </w:r>
            <w:r>
              <w:rPr>
                <w:color w:val="000000"/>
              </w:rPr>
              <w:t>работа;</w:t>
            </w:r>
          </w:p>
        </w:tc>
      </w:tr>
      <w:tr w:rsidR="00B35C4B" w:rsidTr="00B35C4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71" w:lineRule="auto"/>
              <w:ind w:left="72" w:right="432"/>
            </w:pPr>
            <w:r w:rsidRPr="00197606">
              <w:rPr>
                <w:color w:val="000000"/>
              </w:rPr>
              <w:t xml:space="preserve">Традиции и новаторство в творчестве русских </w:t>
            </w:r>
            <w:r w:rsidRPr="00197606">
              <w:br/>
            </w:r>
            <w:r w:rsidRPr="00197606">
              <w:rPr>
                <w:color w:val="000000"/>
              </w:rPr>
              <w:t>композиторов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26</w:t>
            </w:r>
            <w:r w:rsidR="00B35C4B">
              <w:rPr>
                <w:color w:val="000000"/>
              </w:rPr>
              <w:t>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 w:right="432"/>
            </w:pPr>
            <w:proofErr w:type="spellStart"/>
            <w:r>
              <w:rPr>
                <w:color w:val="000000"/>
              </w:rPr>
              <w:t>Колокольность</w:t>
            </w:r>
            <w:proofErr w:type="spellEnd"/>
            <w:r>
              <w:rPr>
                <w:color w:val="000000"/>
              </w:rPr>
              <w:t>. Вариации колокольного звона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03.12</w:t>
            </w:r>
            <w:r w:rsidR="00B35C4B">
              <w:rPr>
                <w:color w:val="000000"/>
              </w:rPr>
              <w:t>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71" w:lineRule="auto"/>
              <w:ind w:left="72" w:right="1152"/>
            </w:pPr>
            <w:r>
              <w:rPr>
                <w:color w:val="000000"/>
              </w:rPr>
              <w:t xml:space="preserve">Вокальная музыка отечественных </w:t>
            </w:r>
            <w:r>
              <w:br/>
            </w:r>
            <w:r>
              <w:rPr>
                <w:color w:val="000000"/>
              </w:rPr>
              <w:t>композиторов.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10</w:t>
            </w:r>
            <w:r w:rsidR="00B35C4B">
              <w:rPr>
                <w:color w:val="000000"/>
              </w:rPr>
              <w:t>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</w:rPr>
              <w:t>Поэтическое звучание романса.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17</w:t>
            </w:r>
            <w:r w:rsidR="00B35C4B">
              <w:rPr>
                <w:color w:val="000000"/>
              </w:rPr>
              <w:t>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</w:tbl>
    <w:p w:rsidR="00B35C4B" w:rsidRDefault="00B35C4B" w:rsidP="00B35C4B">
      <w:pPr>
        <w:autoSpaceDE w:val="0"/>
        <w:autoSpaceDN w:val="0"/>
        <w:spacing w:line="14" w:lineRule="exact"/>
      </w:pPr>
    </w:p>
    <w:p w:rsidR="00B35C4B" w:rsidRDefault="00B35C4B" w:rsidP="00B35C4B">
      <w:pPr>
        <w:sectPr w:rsidR="00B35C4B">
          <w:pgSz w:w="11900" w:h="16840"/>
          <w:pgMar w:top="298" w:right="650" w:bottom="5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35C4B" w:rsidRDefault="00B35C4B" w:rsidP="00B35C4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B35C4B" w:rsidTr="00B35C4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 w:right="288"/>
            </w:pPr>
            <w:r>
              <w:rPr>
                <w:color w:val="000000"/>
              </w:rPr>
              <w:t>Композитор, исполнитель, слушатель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24</w:t>
            </w:r>
            <w:r w:rsidR="00B35C4B">
              <w:rPr>
                <w:color w:val="000000"/>
              </w:rPr>
              <w:t>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</w:rPr>
              <w:t>Устный опрос;</w:t>
            </w:r>
          </w:p>
        </w:tc>
      </w:tr>
      <w:tr w:rsidR="00B35C4B" w:rsidTr="00B35C4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71" w:lineRule="auto"/>
              <w:ind w:left="72" w:right="698"/>
              <w:jc w:val="both"/>
            </w:pPr>
            <w:r w:rsidRPr="00197606">
              <w:rPr>
                <w:color w:val="000000"/>
              </w:rPr>
              <w:t>Национальные истоки классической музыки. Творчество Ф. Шопена.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14.01</w:t>
            </w:r>
            <w:r w:rsidR="00B35C4B">
              <w:rPr>
                <w:color w:val="000000"/>
              </w:rPr>
              <w:t>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 w:right="288"/>
            </w:pPr>
            <w:r>
              <w:rPr>
                <w:color w:val="000000"/>
              </w:rPr>
              <w:t>Творческая работа;</w:t>
            </w:r>
          </w:p>
        </w:tc>
      </w:tr>
      <w:tr w:rsidR="00B35C4B" w:rsidTr="00B35C4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71" w:lineRule="auto"/>
              <w:ind w:left="72" w:right="850"/>
              <w:jc w:val="both"/>
            </w:pPr>
            <w:r w:rsidRPr="00197606">
              <w:rPr>
                <w:color w:val="000000"/>
              </w:rPr>
              <w:t>Национальные истоки классической музыки. Творчество Э. Грига.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21</w:t>
            </w:r>
            <w:r w:rsidR="00B35C4B">
              <w:rPr>
                <w:color w:val="000000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100" w:line="262" w:lineRule="auto"/>
              <w:ind w:left="72" w:right="144"/>
            </w:pPr>
            <w:r w:rsidRPr="00197606">
              <w:rPr>
                <w:color w:val="000000"/>
              </w:rPr>
              <w:t xml:space="preserve">Писатели и поэты о </w:t>
            </w:r>
            <w:r w:rsidRPr="00197606">
              <w:br/>
            </w:r>
            <w:r w:rsidRPr="00197606">
              <w:rPr>
                <w:color w:val="000000"/>
              </w:rPr>
              <w:t>западноевропейской музыке.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</w:rPr>
              <w:t>28</w:t>
            </w:r>
            <w:r w:rsidR="00B35C4B">
              <w:rPr>
                <w:color w:val="000000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100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/>
              <w:ind w:left="72"/>
            </w:pPr>
            <w:r w:rsidRPr="00197606">
              <w:rPr>
                <w:color w:val="000000"/>
              </w:rPr>
              <w:t xml:space="preserve">Значение и роль композитора— основоположника </w:t>
            </w:r>
            <w:r w:rsidRPr="00197606">
              <w:br/>
            </w:r>
            <w:r w:rsidRPr="00197606">
              <w:rPr>
                <w:color w:val="000000"/>
              </w:rPr>
              <w:t>национальной классической музыки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04.02</w:t>
            </w:r>
            <w:r w:rsidR="00B35C4B">
              <w:rPr>
                <w:color w:val="000000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71" w:lineRule="auto"/>
              <w:ind w:left="72"/>
            </w:pPr>
            <w:r w:rsidRPr="00197606">
              <w:rPr>
                <w:color w:val="000000"/>
              </w:rPr>
              <w:t xml:space="preserve">Характерные жанры, образы, элементы музыкального </w:t>
            </w:r>
            <w:r w:rsidRPr="00197606">
              <w:br/>
            </w:r>
            <w:r w:rsidRPr="00197606">
              <w:rPr>
                <w:color w:val="000000"/>
              </w:rPr>
              <w:t>языка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11.02</w:t>
            </w:r>
            <w:r w:rsidR="00B35C4B">
              <w:rPr>
                <w:color w:val="000000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 w:rsidRPr="00197606">
              <w:rPr>
                <w:color w:val="000000"/>
              </w:rPr>
              <w:t>Кумиры публики (на примере творчества В. А. Моцарта)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18.</w:t>
            </w:r>
            <w:r w:rsidR="00B35C4B">
              <w:rPr>
                <w:color w:val="000000"/>
              </w:rPr>
              <w:t>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</w:rPr>
              <w:t>Устный опрос;</w:t>
            </w:r>
          </w:p>
        </w:tc>
      </w:tr>
      <w:tr w:rsidR="00B35C4B" w:rsidTr="00B35C4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 w:rsidRPr="00197606">
              <w:rPr>
                <w:color w:val="000000"/>
              </w:rPr>
              <w:t>Кумиры публики (на примере творчества Н. Паганини, Ф.</w:t>
            </w:r>
          </w:p>
          <w:p w:rsidR="00B35C4B" w:rsidRDefault="00B35C4B" w:rsidP="00B35C4B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</w:rPr>
              <w:t>Листа)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25.</w:t>
            </w:r>
            <w:r w:rsidR="00B35C4B">
              <w:rPr>
                <w:color w:val="000000"/>
              </w:rPr>
              <w:t>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71" w:lineRule="auto"/>
              <w:ind w:left="72" w:right="288"/>
            </w:pPr>
            <w:r w:rsidRPr="00197606">
              <w:rPr>
                <w:color w:val="000000"/>
              </w:rPr>
              <w:t xml:space="preserve">Понятие виртуозного </w:t>
            </w:r>
            <w:r w:rsidRPr="00197606">
              <w:br/>
            </w:r>
            <w:r w:rsidRPr="00197606">
              <w:rPr>
                <w:color w:val="000000"/>
              </w:rPr>
              <w:t>исполнения. Музыкальный талант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04.03</w:t>
            </w:r>
            <w:r w:rsidR="00B35C4B">
              <w:rPr>
                <w:color w:val="000000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 w:rsidRPr="00197606">
              <w:rPr>
                <w:color w:val="000000"/>
              </w:rPr>
              <w:t>Музыкант и публика. Миссия композитора и исполнителя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11.03</w:t>
            </w:r>
            <w:r w:rsidR="00B35C4B">
              <w:rPr>
                <w:color w:val="000000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</w:rPr>
              <w:t>25.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100" w:line="230" w:lineRule="auto"/>
              <w:ind w:left="72"/>
            </w:pPr>
            <w:r w:rsidRPr="00197606">
              <w:rPr>
                <w:color w:val="000000"/>
              </w:rPr>
              <w:t>Культура слушателя.</w:t>
            </w:r>
          </w:p>
          <w:p w:rsidR="00B35C4B" w:rsidRPr="00197606" w:rsidRDefault="00B35C4B" w:rsidP="00B35C4B">
            <w:pPr>
              <w:autoSpaceDE w:val="0"/>
              <w:autoSpaceDN w:val="0"/>
              <w:spacing w:before="72" w:line="262" w:lineRule="auto"/>
              <w:ind w:left="72" w:right="144"/>
            </w:pPr>
            <w:r w:rsidRPr="00197606">
              <w:rPr>
                <w:color w:val="000000"/>
              </w:rPr>
              <w:t>Традиции слушания музыки в прошлые века и сегодня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</w:rPr>
              <w:t>18</w:t>
            </w:r>
            <w:r w:rsidR="00B35C4B">
              <w:rPr>
                <w:color w:val="000000"/>
              </w:rPr>
              <w:t>.03.2023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100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/>
              <w:ind w:left="72"/>
            </w:pPr>
            <w:r w:rsidRPr="00197606">
              <w:rPr>
                <w:color w:val="000000"/>
              </w:rPr>
              <w:t xml:space="preserve">НРК. песни на стихи </w:t>
            </w:r>
            <w:r w:rsidRPr="00197606">
              <w:br/>
            </w:r>
            <w:r w:rsidRPr="00197606">
              <w:rPr>
                <w:color w:val="000000"/>
              </w:rPr>
              <w:t xml:space="preserve">адыгейских поэтов. Единство слова и музыки в вокальных жанрах.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25</w:t>
            </w:r>
            <w:r w:rsidR="00B35C4B">
              <w:rPr>
                <w:color w:val="000000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71" w:lineRule="auto"/>
              <w:ind w:left="72" w:right="288"/>
            </w:pPr>
            <w:r w:rsidRPr="00197606">
              <w:rPr>
                <w:color w:val="000000"/>
              </w:rPr>
              <w:t xml:space="preserve">Интонации рассказа, </w:t>
            </w:r>
            <w:r w:rsidRPr="00197606">
              <w:br/>
            </w:r>
            <w:r w:rsidRPr="00197606">
              <w:rPr>
                <w:color w:val="000000"/>
              </w:rPr>
              <w:t xml:space="preserve">повествования в </w:t>
            </w:r>
            <w:r w:rsidRPr="00197606">
              <w:br/>
            </w:r>
            <w:r w:rsidRPr="00197606">
              <w:rPr>
                <w:color w:val="000000"/>
              </w:rPr>
              <w:t>инструментальной музыке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01.04</w:t>
            </w:r>
            <w:r w:rsidR="00B35C4B">
              <w:rPr>
                <w:color w:val="000000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62" w:lineRule="auto"/>
              <w:ind w:left="72" w:right="720"/>
            </w:pPr>
            <w:r w:rsidRPr="00197606">
              <w:rPr>
                <w:color w:val="000000"/>
              </w:rPr>
              <w:t>Картины исторических событий в музыке.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08</w:t>
            </w:r>
            <w:r w:rsidR="00B35C4B">
              <w:rPr>
                <w:color w:val="000000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</w:tbl>
    <w:p w:rsidR="00B35C4B" w:rsidRDefault="00B35C4B" w:rsidP="00B35C4B">
      <w:pPr>
        <w:autoSpaceDE w:val="0"/>
        <w:autoSpaceDN w:val="0"/>
        <w:spacing w:line="14" w:lineRule="exact"/>
      </w:pPr>
    </w:p>
    <w:p w:rsidR="00B35C4B" w:rsidRDefault="00B35C4B" w:rsidP="00B35C4B">
      <w:pPr>
        <w:sectPr w:rsidR="00B35C4B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35C4B" w:rsidRDefault="00B35C4B" w:rsidP="00B35C4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B35C4B" w:rsidTr="00B35C4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71" w:lineRule="auto"/>
              <w:ind w:left="72" w:right="144"/>
            </w:pPr>
            <w:r w:rsidRPr="00197606">
              <w:rPr>
                <w:color w:val="000000"/>
              </w:rPr>
              <w:t xml:space="preserve">Выразительные средства </w:t>
            </w:r>
            <w:r w:rsidRPr="00197606">
              <w:br/>
            </w:r>
            <w:r w:rsidRPr="00197606">
              <w:rPr>
                <w:color w:val="000000"/>
              </w:rPr>
              <w:t xml:space="preserve">музыкального и </w:t>
            </w:r>
            <w:r w:rsidRPr="00197606">
              <w:br/>
            </w:r>
            <w:r w:rsidRPr="00197606">
              <w:rPr>
                <w:color w:val="000000"/>
              </w:rPr>
              <w:t>изобразительного искусства.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15</w:t>
            </w:r>
            <w:r w:rsidR="00B35C4B">
              <w:rPr>
                <w:color w:val="000000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</w:rPr>
              <w:t>Устный опрос;</w:t>
            </w:r>
          </w:p>
        </w:tc>
      </w:tr>
      <w:tr w:rsidR="00B35C4B" w:rsidTr="00B35C4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 w:rsidRPr="00197606">
              <w:rPr>
                <w:color w:val="000000"/>
              </w:rPr>
              <w:t>Небесное и земное в звуках и красках.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22</w:t>
            </w:r>
            <w:r w:rsidR="00B35C4B">
              <w:rPr>
                <w:color w:val="000000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62" w:lineRule="auto"/>
              <w:ind w:left="72" w:right="144"/>
            </w:pPr>
            <w:r w:rsidRPr="00197606">
              <w:rPr>
                <w:color w:val="000000"/>
              </w:rPr>
              <w:t>Интерпретации в музыке и изобразительном искусстве.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29</w:t>
            </w:r>
            <w:r w:rsidR="00B35C4B">
              <w:rPr>
                <w:color w:val="000000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71" w:lineRule="auto"/>
              <w:ind w:left="72" w:right="144"/>
            </w:pPr>
            <w:r w:rsidRPr="00197606">
              <w:rPr>
                <w:color w:val="000000"/>
              </w:rPr>
              <w:t>Импрессионизм в музыке и живописи. Цветовая гамма и звуковая палитра.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06</w:t>
            </w:r>
            <w:r w:rsidR="00B35C4B">
              <w:rPr>
                <w:color w:val="000000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Tr="00B35C4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71" w:lineRule="auto"/>
              <w:ind w:left="72" w:right="546"/>
              <w:jc w:val="both"/>
            </w:pPr>
            <w:r w:rsidRPr="00197606">
              <w:rPr>
                <w:color w:val="000000"/>
              </w:rPr>
              <w:t>НРК. Гармония и синтез: скульптура, архитектура, музыка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13</w:t>
            </w:r>
            <w:r w:rsidR="00B35C4B">
              <w:rPr>
                <w:color w:val="000000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B35C4B" w:rsidRPr="00C01F85" w:rsidTr="00B35C4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34, 35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71" w:lineRule="auto"/>
              <w:ind w:left="72" w:right="144"/>
            </w:pPr>
            <w:r w:rsidRPr="00197606">
              <w:rPr>
                <w:color w:val="000000"/>
              </w:rPr>
              <w:t>Урок-викторина на знание музыки, названий и авторов изученных произведений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Default="00556E62" w:rsidP="00B35C4B">
            <w:pPr>
              <w:autoSpaceDE w:val="0"/>
              <w:autoSpaceDN w:val="0"/>
              <w:spacing w:before="98" w:line="23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20.</w:t>
            </w:r>
            <w:r w:rsidR="00B35C4B" w:rsidRPr="00C01F85">
              <w:rPr>
                <w:color w:val="000000"/>
              </w:rPr>
              <w:t>05.2023</w:t>
            </w:r>
            <w:r w:rsidR="00B35C4B">
              <w:rPr>
                <w:color w:val="000000"/>
              </w:rPr>
              <w:t>,</w:t>
            </w:r>
          </w:p>
          <w:p w:rsidR="00B35C4B" w:rsidRPr="00C01F85" w:rsidRDefault="00556E62" w:rsidP="00B35C4B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 xml:space="preserve">27. </w:t>
            </w:r>
            <w:r w:rsidR="00B35C4B">
              <w:rPr>
                <w:color w:val="000000"/>
              </w:rPr>
              <w:t xml:space="preserve">05.2023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C01F85" w:rsidRDefault="00B35C4B" w:rsidP="00B35C4B">
            <w:pPr>
              <w:autoSpaceDE w:val="0"/>
              <w:autoSpaceDN w:val="0"/>
              <w:spacing w:before="98" w:line="262" w:lineRule="auto"/>
              <w:ind w:left="72"/>
            </w:pPr>
            <w:r w:rsidRPr="00C01F85">
              <w:rPr>
                <w:color w:val="000000"/>
              </w:rPr>
              <w:t>Практическая работа;</w:t>
            </w:r>
          </w:p>
        </w:tc>
      </w:tr>
      <w:tr w:rsidR="00B35C4B" w:rsidRPr="00C01F85" w:rsidTr="00B35C4B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197606" w:rsidRDefault="00B35C4B" w:rsidP="00B35C4B">
            <w:pPr>
              <w:autoSpaceDE w:val="0"/>
              <w:autoSpaceDN w:val="0"/>
              <w:spacing w:before="98" w:line="262" w:lineRule="auto"/>
              <w:ind w:left="72" w:right="144"/>
            </w:pPr>
            <w:r w:rsidRPr="0019760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C01F85" w:rsidRDefault="00B35C4B" w:rsidP="00B35C4B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</w:rPr>
              <w:t>35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C01F85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 w:rsidRPr="00C01F85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C01F85" w:rsidRDefault="00B35C4B" w:rsidP="00B35C4B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</w:rPr>
              <w:t>35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4B" w:rsidRPr="00C01F85" w:rsidRDefault="00B35C4B" w:rsidP="00B35C4B"/>
        </w:tc>
      </w:tr>
    </w:tbl>
    <w:p w:rsidR="00B35C4B" w:rsidRPr="00C01F85" w:rsidRDefault="00B35C4B" w:rsidP="00B35C4B">
      <w:pPr>
        <w:autoSpaceDE w:val="0"/>
        <w:autoSpaceDN w:val="0"/>
        <w:spacing w:line="14" w:lineRule="exact"/>
      </w:pPr>
    </w:p>
    <w:p w:rsidR="00B35C4B" w:rsidRPr="00C01F85" w:rsidRDefault="00B35C4B" w:rsidP="00B35C4B">
      <w:pPr>
        <w:sectPr w:rsidR="00B35C4B" w:rsidRPr="00C01F8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35C4B" w:rsidRPr="00C01F85" w:rsidRDefault="00B35C4B" w:rsidP="00B35C4B">
      <w:pPr>
        <w:autoSpaceDE w:val="0"/>
        <w:autoSpaceDN w:val="0"/>
        <w:spacing w:after="78" w:line="220" w:lineRule="exact"/>
      </w:pPr>
    </w:p>
    <w:p w:rsidR="00B35C4B" w:rsidRDefault="00B35C4B" w:rsidP="00B35C4B">
      <w:pPr>
        <w:autoSpaceDE w:val="0"/>
        <w:autoSpaceDN w:val="0"/>
        <w:spacing w:line="230" w:lineRule="auto"/>
      </w:pPr>
      <w:r w:rsidRPr="00C01F85">
        <w:rPr>
          <w:b/>
          <w:color w:val="000000"/>
        </w:rPr>
        <w:t>УЧЕБНО-МЕТОДИЧЕСКОЕ ОБЕСПЕЧЕНИЕ ОБРАЗОВАТЕЛЬНОГО ПРОЦЕ</w:t>
      </w:r>
      <w:r>
        <w:rPr>
          <w:b/>
          <w:color w:val="000000"/>
        </w:rPr>
        <w:t xml:space="preserve">ССА </w:t>
      </w:r>
    </w:p>
    <w:p w:rsidR="00B35C4B" w:rsidRDefault="00B35C4B" w:rsidP="00B35C4B">
      <w:pPr>
        <w:autoSpaceDE w:val="0"/>
        <w:autoSpaceDN w:val="0"/>
        <w:spacing w:before="346" w:line="230" w:lineRule="auto"/>
      </w:pPr>
      <w:r>
        <w:rPr>
          <w:b/>
          <w:color w:val="000000"/>
        </w:rPr>
        <w:t>ОБЯЗАТЕЛЬНЫЕ УЧЕБНЫЕ МАТЕРИАЛЫ ДЛЯ УЧЕНИКА</w:t>
      </w:r>
    </w:p>
    <w:p w:rsidR="00B35C4B" w:rsidRPr="00197606" w:rsidRDefault="00B35C4B" w:rsidP="00B35C4B">
      <w:pPr>
        <w:autoSpaceDE w:val="0"/>
        <w:autoSpaceDN w:val="0"/>
        <w:spacing w:before="166" w:line="271" w:lineRule="auto"/>
        <w:ind w:right="1584"/>
      </w:pPr>
      <w:r w:rsidRPr="00197606">
        <w:rPr>
          <w:color w:val="000000"/>
        </w:rPr>
        <w:t>Музыка, 5 класс /Сергеева Г.П., Критская Е.Д., Акционерное общество «</w:t>
      </w:r>
      <w:proofErr w:type="spellStart"/>
      <w:proofErr w:type="gramStart"/>
      <w:r w:rsidRPr="00197606">
        <w:rPr>
          <w:color w:val="000000"/>
        </w:rPr>
        <w:t>Издательство«</w:t>
      </w:r>
      <w:proofErr w:type="gramEnd"/>
      <w:r w:rsidRPr="00197606">
        <w:rPr>
          <w:color w:val="000000"/>
        </w:rPr>
        <w:t>Просвещение</w:t>
      </w:r>
      <w:proofErr w:type="spellEnd"/>
      <w:r w:rsidRPr="00197606">
        <w:rPr>
          <w:color w:val="000000"/>
        </w:rPr>
        <w:t xml:space="preserve">»; </w:t>
      </w:r>
      <w:r w:rsidRPr="00197606">
        <w:br/>
      </w:r>
      <w:r w:rsidRPr="00197606">
        <w:rPr>
          <w:color w:val="000000"/>
        </w:rPr>
        <w:t>Введите свой вариант:</w:t>
      </w:r>
    </w:p>
    <w:p w:rsidR="00B35C4B" w:rsidRPr="00197606" w:rsidRDefault="00B35C4B" w:rsidP="00B35C4B">
      <w:pPr>
        <w:autoSpaceDE w:val="0"/>
        <w:autoSpaceDN w:val="0"/>
        <w:spacing w:before="262" w:line="230" w:lineRule="auto"/>
      </w:pPr>
      <w:r w:rsidRPr="00197606">
        <w:rPr>
          <w:b/>
          <w:color w:val="000000"/>
        </w:rPr>
        <w:t>МЕТОДИЧЕСКИЕ МАТЕРИАЛЫ ДЛЯ УЧИТЕЛЯ</w:t>
      </w:r>
    </w:p>
    <w:p w:rsidR="00B35C4B" w:rsidRPr="00197606" w:rsidRDefault="00B35C4B" w:rsidP="00B35C4B">
      <w:pPr>
        <w:autoSpaceDE w:val="0"/>
        <w:autoSpaceDN w:val="0"/>
        <w:spacing w:before="166" w:line="230" w:lineRule="auto"/>
        <w:jc w:val="center"/>
      </w:pPr>
      <w:r w:rsidRPr="00197606">
        <w:rPr>
          <w:color w:val="000000"/>
        </w:rPr>
        <w:t>Музыка, 5 класс /Сергеева Г.П., Критская Е.Д., Акционерное общество «</w:t>
      </w:r>
      <w:proofErr w:type="spellStart"/>
      <w:proofErr w:type="gramStart"/>
      <w:r w:rsidRPr="00197606">
        <w:rPr>
          <w:color w:val="000000"/>
        </w:rPr>
        <w:t>Издательство«</w:t>
      </w:r>
      <w:proofErr w:type="gramEnd"/>
      <w:r w:rsidRPr="00197606">
        <w:rPr>
          <w:color w:val="000000"/>
        </w:rPr>
        <w:t>Просвещение</w:t>
      </w:r>
      <w:proofErr w:type="spellEnd"/>
      <w:r w:rsidRPr="00197606">
        <w:rPr>
          <w:color w:val="000000"/>
        </w:rPr>
        <w:t>»;</w:t>
      </w:r>
    </w:p>
    <w:p w:rsidR="00B35C4B" w:rsidRPr="00197606" w:rsidRDefault="00B35C4B" w:rsidP="00B35C4B">
      <w:pPr>
        <w:autoSpaceDE w:val="0"/>
        <w:autoSpaceDN w:val="0"/>
        <w:spacing w:before="264" w:line="230" w:lineRule="auto"/>
      </w:pPr>
      <w:r w:rsidRPr="00197606">
        <w:rPr>
          <w:b/>
          <w:color w:val="000000"/>
        </w:rPr>
        <w:t>ЦИФРОВЫЕ ОБРАЗОВАТЕЛЬНЫЕ РЕСУРСЫ И РЕСУРСЫ СЕТИ ИНТЕРНЕТ</w:t>
      </w:r>
    </w:p>
    <w:p w:rsidR="00B35C4B" w:rsidRPr="00B35C4B" w:rsidRDefault="00B35C4B" w:rsidP="00B35C4B">
      <w:pPr>
        <w:autoSpaceDE w:val="0"/>
        <w:autoSpaceDN w:val="0"/>
        <w:spacing w:before="168" w:line="271" w:lineRule="auto"/>
        <w:ind w:right="9216"/>
        <w:rPr>
          <w:lang w:val="en-US"/>
        </w:rPr>
      </w:pPr>
      <w:r w:rsidRPr="00B35C4B">
        <w:rPr>
          <w:color w:val="000000"/>
          <w:lang w:val="en-US"/>
        </w:rPr>
        <w:t xml:space="preserve">multiurok.ru </w:t>
      </w:r>
      <w:r w:rsidRPr="00B35C4B">
        <w:rPr>
          <w:lang w:val="en-US"/>
        </w:rPr>
        <w:br/>
      </w:r>
      <w:r w:rsidRPr="00B35C4B">
        <w:rPr>
          <w:color w:val="000000"/>
          <w:lang w:val="en-US"/>
        </w:rPr>
        <w:t xml:space="preserve">infourok.ru </w:t>
      </w:r>
      <w:r w:rsidRPr="00B35C4B">
        <w:rPr>
          <w:lang w:val="en-US"/>
        </w:rPr>
        <w:br/>
      </w:r>
      <w:r w:rsidRPr="00B35C4B">
        <w:rPr>
          <w:color w:val="000000"/>
          <w:lang w:val="en-US"/>
        </w:rPr>
        <w:t>uchitelya.com</w:t>
      </w:r>
    </w:p>
    <w:p w:rsidR="00B35C4B" w:rsidRPr="00B35C4B" w:rsidRDefault="00B35C4B" w:rsidP="00B35C4B">
      <w:pPr>
        <w:rPr>
          <w:lang w:val="en-US"/>
        </w:rPr>
        <w:sectPr w:rsidR="00B35C4B" w:rsidRPr="00B35C4B">
          <w:pgSz w:w="11900" w:h="16840"/>
          <w:pgMar w:top="298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915FCC" w:rsidRPr="00915FCC" w:rsidRDefault="00915FCC" w:rsidP="00915FCC">
      <w:pPr>
        <w:shd w:val="clear" w:color="auto" w:fill="FFFFFF"/>
        <w:jc w:val="center"/>
        <w:rPr>
          <w:i/>
          <w:iCs/>
          <w:color w:val="000000"/>
        </w:rPr>
      </w:pPr>
      <w:r w:rsidRPr="00915FCC">
        <w:rPr>
          <w:b/>
          <w:bCs/>
          <w:color w:val="000000"/>
        </w:rPr>
        <w:lastRenderedPageBreak/>
        <w:t>Нормы оценивания знаний по музыке.</w:t>
      </w:r>
    </w:p>
    <w:p w:rsidR="00915FCC" w:rsidRPr="00915FCC" w:rsidRDefault="00915FCC" w:rsidP="00915FCC">
      <w:pPr>
        <w:shd w:val="clear" w:color="auto" w:fill="FFFFFF"/>
        <w:jc w:val="both"/>
        <w:rPr>
          <w:i/>
          <w:iCs/>
          <w:color w:val="000000"/>
        </w:rPr>
      </w:pPr>
      <w:r w:rsidRPr="00915FCC">
        <w:rPr>
          <w:b/>
          <w:bCs/>
          <w:i/>
          <w:iCs/>
          <w:color w:val="000000"/>
        </w:rPr>
        <w:t>Функция оценки - учет знаний:</w:t>
      </w:r>
    </w:p>
    <w:p w:rsidR="00915FCC" w:rsidRPr="00915FCC" w:rsidRDefault="00915FCC" w:rsidP="00915FCC">
      <w:pPr>
        <w:numPr>
          <w:ilvl w:val="0"/>
          <w:numId w:val="10"/>
        </w:numPr>
        <w:shd w:val="clear" w:color="auto" w:fill="FFFFFF"/>
        <w:spacing w:before="30" w:after="30" w:line="276" w:lineRule="auto"/>
        <w:jc w:val="both"/>
        <w:rPr>
          <w:i/>
          <w:iCs/>
          <w:color w:val="000000"/>
        </w:rPr>
      </w:pPr>
      <w:r w:rsidRPr="00915FCC">
        <w:rPr>
          <w:color w:val="000000"/>
        </w:rPr>
        <w:t>Проявление интереса (эмоциональный отклик, высказывание со своей жизненной позиции).</w:t>
      </w:r>
    </w:p>
    <w:p w:rsidR="00915FCC" w:rsidRPr="00915FCC" w:rsidRDefault="00915FCC" w:rsidP="00915FCC">
      <w:pPr>
        <w:numPr>
          <w:ilvl w:val="0"/>
          <w:numId w:val="10"/>
        </w:numPr>
        <w:shd w:val="clear" w:color="auto" w:fill="FFFFFF"/>
        <w:spacing w:before="30" w:after="30" w:line="276" w:lineRule="auto"/>
        <w:jc w:val="both"/>
        <w:rPr>
          <w:i/>
          <w:iCs/>
          <w:color w:val="000000"/>
        </w:rPr>
      </w:pPr>
      <w:r w:rsidRPr="00915FCC">
        <w:rPr>
          <w:color w:val="000000"/>
        </w:rPr>
        <w:t>Умение пользоваться ключевыми и частными знаниями.</w:t>
      </w:r>
    </w:p>
    <w:p w:rsidR="00915FCC" w:rsidRPr="00915FCC" w:rsidRDefault="00915FCC" w:rsidP="00915FCC">
      <w:pPr>
        <w:numPr>
          <w:ilvl w:val="0"/>
          <w:numId w:val="10"/>
        </w:numPr>
        <w:shd w:val="clear" w:color="auto" w:fill="FFFFFF"/>
        <w:spacing w:before="30" w:after="30" w:line="276" w:lineRule="auto"/>
        <w:jc w:val="both"/>
        <w:rPr>
          <w:i/>
          <w:iCs/>
          <w:color w:val="000000"/>
        </w:rPr>
      </w:pPr>
      <w:r w:rsidRPr="00915FCC">
        <w:rPr>
          <w:color w:val="000000"/>
        </w:rPr>
        <w:t>Проявление музыкальных способностей и стремление их проявить.</w:t>
      </w:r>
    </w:p>
    <w:p w:rsidR="00915FCC" w:rsidRPr="00915FCC" w:rsidRDefault="00915FCC" w:rsidP="00915FCC">
      <w:pPr>
        <w:shd w:val="clear" w:color="auto" w:fill="FFFFFF"/>
        <w:jc w:val="both"/>
        <w:rPr>
          <w:i/>
          <w:iCs/>
          <w:color w:val="000000"/>
        </w:rPr>
      </w:pPr>
      <w:r w:rsidRPr="00915FCC">
        <w:rPr>
          <w:b/>
          <w:bCs/>
          <w:i/>
          <w:iCs/>
          <w:color w:val="000000"/>
        </w:rPr>
        <w:t>Отметка «5» </w:t>
      </w:r>
      <w:r w:rsidRPr="00915FCC">
        <w:rPr>
          <w:color w:val="000000"/>
        </w:rPr>
        <w:t>ставится: если</w:t>
      </w:r>
    </w:p>
    <w:p w:rsidR="00915FCC" w:rsidRPr="00915FCC" w:rsidRDefault="00915FCC" w:rsidP="00915FCC">
      <w:pPr>
        <w:numPr>
          <w:ilvl w:val="0"/>
          <w:numId w:val="11"/>
        </w:numPr>
        <w:shd w:val="clear" w:color="auto" w:fill="FFFFFF"/>
        <w:spacing w:before="30" w:after="30" w:line="276" w:lineRule="auto"/>
        <w:jc w:val="both"/>
        <w:rPr>
          <w:i/>
          <w:iCs/>
          <w:color w:val="000000"/>
        </w:rPr>
      </w:pPr>
      <w:r w:rsidRPr="00915FCC">
        <w:rPr>
          <w:color w:val="000000"/>
        </w:rPr>
        <w:t>присутствует интерес (эмоциональный отклик, высказывание со своей жизненной позиции);</w:t>
      </w:r>
    </w:p>
    <w:p w:rsidR="00915FCC" w:rsidRPr="00915FCC" w:rsidRDefault="00915FCC" w:rsidP="00915FCC">
      <w:pPr>
        <w:numPr>
          <w:ilvl w:val="0"/>
          <w:numId w:val="11"/>
        </w:numPr>
        <w:shd w:val="clear" w:color="auto" w:fill="FFFFFF"/>
        <w:spacing w:before="30" w:after="30" w:line="276" w:lineRule="auto"/>
        <w:jc w:val="both"/>
        <w:rPr>
          <w:i/>
          <w:iCs/>
          <w:color w:val="000000"/>
        </w:rPr>
      </w:pPr>
      <w:r w:rsidRPr="00915FCC">
        <w:rPr>
          <w:color w:val="000000"/>
        </w:rPr>
        <w:t>умение пользоваться ключевыми и частными знаниями;</w:t>
      </w:r>
    </w:p>
    <w:p w:rsidR="00915FCC" w:rsidRPr="00915FCC" w:rsidRDefault="00915FCC" w:rsidP="00915FCC">
      <w:pPr>
        <w:numPr>
          <w:ilvl w:val="0"/>
          <w:numId w:val="11"/>
        </w:numPr>
        <w:shd w:val="clear" w:color="auto" w:fill="FFFFFF"/>
        <w:spacing w:before="30" w:after="30" w:line="276" w:lineRule="auto"/>
        <w:jc w:val="both"/>
        <w:rPr>
          <w:i/>
          <w:iCs/>
          <w:color w:val="000000"/>
        </w:rPr>
      </w:pPr>
      <w:r w:rsidRPr="00915FCC">
        <w:rPr>
          <w:color w:val="000000"/>
        </w:rPr>
        <w:t>проявление музыкальных способностей и стремление их проявить.</w:t>
      </w:r>
    </w:p>
    <w:p w:rsidR="00915FCC" w:rsidRPr="00915FCC" w:rsidRDefault="00915FCC" w:rsidP="00915FCC">
      <w:pPr>
        <w:shd w:val="clear" w:color="auto" w:fill="FFFFFF"/>
        <w:jc w:val="both"/>
        <w:rPr>
          <w:i/>
          <w:iCs/>
          <w:color w:val="000000"/>
        </w:rPr>
      </w:pPr>
      <w:r w:rsidRPr="00915FCC">
        <w:rPr>
          <w:b/>
          <w:bCs/>
          <w:i/>
          <w:iCs/>
          <w:color w:val="000000"/>
        </w:rPr>
        <w:t>Отметка «4» </w:t>
      </w:r>
      <w:r w:rsidRPr="00915FCC">
        <w:rPr>
          <w:b/>
          <w:bCs/>
          <w:color w:val="000000"/>
        </w:rPr>
        <w:t> </w:t>
      </w:r>
      <w:r w:rsidRPr="00915FCC">
        <w:rPr>
          <w:color w:val="000000"/>
        </w:rPr>
        <w:t>ставится: если</w:t>
      </w:r>
    </w:p>
    <w:p w:rsidR="00915FCC" w:rsidRPr="00915FCC" w:rsidRDefault="00915FCC" w:rsidP="00915FCC">
      <w:pPr>
        <w:numPr>
          <w:ilvl w:val="0"/>
          <w:numId w:val="12"/>
        </w:numPr>
        <w:shd w:val="clear" w:color="auto" w:fill="FFFFFF"/>
        <w:spacing w:before="30" w:after="30" w:line="276" w:lineRule="auto"/>
        <w:jc w:val="both"/>
        <w:rPr>
          <w:i/>
          <w:iCs/>
          <w:color w:val="000000"/>
        </w:rPr>
      </w:pPr>
      <w:r w:rsidRPr="00915FCC">
        <w:rPr>
          <w:color w:val="000000"/>
        </w:rPr>
        <w:t>присутствует интерес (эмоциональный отклик, высказывание своей жизненной позиции);</w:t>
      </w:r>
    </w:p>
    <w:p w:rsidR="00915FCC" w:rsidRPr="00915FCC" w:rsidRDefault="00915FCC" w:rsidP="00915FCC">
      <w:pPr>
        <w:numPr>
          <w:ilvl w:val="0"/>
          <w:numId w:val="12"/>
        </w:numPr>
        <w:shd w:val="clear" w:color="auto" w:fill="FFFFFF"/>
        <w:spacing w:before="30" w:after="30" w:line="276" w:lineRule="auto"/>
        <w:jc w:val="both"/>
        <w:rPr>
          <w:i/>
          <w:iCs/>
          <w:color w:val="000000"/>
        </w:rPr>
      </w:pPr>
      <w:r w:rsidRPr="00915FCC">
        <w:rPr>
          <w:color w:val="000000"/>
        </w:rPr>
        <w:t>проявление музыкальных способностей и стремление их проявить;</w:t>
      </w:r>
    </w:p>
    <w:p w:rsidR="00915FCC" w:rsidRPr="00915FCC" w:rsidRDefault="00915FCC" w:rsidP="00915FCC">
      <w:pPr>
        <w:numPr>
          <w:ilvl w:val="0"/>
          <w:numId w:val="12"/>
        </w:numPr>
        <w:shd w:val="clear" w:color="auto" w:fill="FFFFFF"/>
        <w:spacing w:before="30" w:after="30" w:line="276" w:lineRule="auto"/>
        <w:jc w:val="both"/>
        <w:rPr>
          <w:i/>
          <w:iCs/>
          <w:color w:val="000000"/>
        </w:rPr>
      </w:pPr>
      <w:r w:rsidRPr="00915FCC">
        <w:rPr>
          <w:color w:val="000000"/>
        </w:rPr>
        <w:t>или умение пользоваться ключевыми и частными знаниями</w:t>
      </w:r>
    </w:p>
    <w:p w:rsidR="00915FCC" w:rsidRPr="00915FCC" w:rsidRDefault="00915FCC" w:rsidP="00915FCC">
      <w:pPr>
        <w:shd w:val="clear" w:color="auto" w:fill="FFFFFF"/>
        <w:jc w:val="both"/>
        <w:rPr>
          <w:i/>
          <w:iCs/>
          <w:color w:val="000000"/>
        </w:rPr>
      </w:pPr>
      <w:r w:rsidRPr="00915FCC">
        <w:rPr>
          <w:b/>
          <w:bCs/>
          <w:i/>
          <w:iCs/>
          <w:color w:val="000000"/>
        </w:rPr>
        <w:t>Отметка «3» </w:t>
      </w:r>
      <w:r w:rsidRPr="00915FCC">
        <w:rPr>
          <w:color w:val="000000"/>
        </w:rPr>
        <w:t> ставится:</w:t>
      </w:r>
    </w:p>
    <w:p w:rsidR="00915FCC" w:rsidRPr="00915FCC" w:rsidRDefault="00915FCC" w:rsidP="00915FCC">
      <w:pPr>
        <w:numPr>
          <w:ilvl w:val="0"/>
          <w:numId w:val="13"/>
        </w:numPr>
        <w:shd w:val="clear" w:color="auto" w:fill="FFFFFF"/>
        <w:spacing w:before="30" w:after="30" w:line="276" w:lineRule="auto"/>
        <w:jc w:val="both"/>
        <w:rPr>
          <w:i/>
          <w:iCs/>
          <w:color w:val="000000"/>
        </w:rPr>
      </w:pPr>
      <w:r w:rsidRPr="00915FCC">
        <w:rPr>
          <w:color w:val="000000"/>
        </w:rPr>
        <w:t>проявление интереса (эмоциональный отклик, высказывание своей жизненной позиции);</w:t>
      </w:r>
    </w:p>
    <w:p w:rsidR="00915FCC" w:rsidRPr="00915FCC" w:rsidRDefault="00915FCC" w:rsidP="00915FCC">
      <w:pPr>
        <w:numPr>
          <w:ilvl w:val="0"/>
          <w:numId w:val="13"/>
        </w:numPr>
        <w:shd w:val="clear" w:color="auto" w:fill="FFFFFF"/>
        <w:spacing w:before="30" w:after="30" w:line="276" w:lineRule="auto"/>
        <w:jc w:val="both"/>
        <w:rPr>
          <w:i/>
          <w:iCs/>
          <w:color w:val="000000"/>
        </w:rPr>
      </w:pPr>
      <w:r w:rsidRPr="00915FCC">
        <w:rPr>
          <w:color w:val="000000"/>
        </w:rPr>
        <w:t>или в умение пользоваться ключевыми или частными знаниями;</w:t>
      </w:r>
    </w:p>
    <w:p w:rsidR="00915FCC" w:rsidRPr="00915FCC" w:rsidRDefault="00915FCC" w:rsidP="00915FCC">
      <w:pPr>
        <w:numPr>
          <w:ilvl w:val="0"/>
          <w:numId w:val="13"/>
        </w:numPr>
        <w:shd w:val="clear" w:color="auto" w:fill="FFFFFF"/>
        <w:spacing w:before="30" w:after="30" w:line="276" w:lineRule="auto"/>
        <w:jc w:val="both"/>
        <w:rPr>
          <w:i/>
          <w:iCs/>
          <w:color w:val="000000"/>
        </w:rPr>
      </w:pPr>
      <w:proofErr w:type="gramStart"/>
      <w:r w:rsidRPr="00915FCC">
        <w:rPr>
          <w:color w:val="000000"/>
        </w:rPr>
        <w:t>или</w:t>
      </w:r>
      <w:proofErr w:type="gramEnd"/>
      <w:r w:rsidRPr="00915FCC">
        <w:rPr>
          <w:color w:val="000000"/>
        </w:rPr>
        <w:t>: проявление музыкальных способностей и нет стремления их проявить.</w:t>
      </w:r>
    </w:p>
    <w:p w:rsidR="00915FCC" w:rsidRPr="00915FCC" w:rsidRDefault="00915FCC" w:rsidP="00915FCC">
      <w:pPr>
        <w:shd w:val="clear" w:color="auto" w:fill="FFFFFF"/>
        <w:jc w:val="both"/>
        <w:rPr>
          <w:i/>
          <w:iCs/>
          <w:color w:val="000000"/>
        </w:rPr>
      </w:pPr>
      <w:r w:rsidRPr="00915FCC">
        <w:rPr>
          <w:b/>
          <w:bCs/>
          <w:i/>
          <w:iCs/>
          <w:color w:val="000000"/>
        </w:rPr>
        <w:t>Отметка «2»</w:t>
      </w:r>
      <w:r w:rsidRPr="00915FCC">
        <w:rPr>
          <w:color w:val="000000"/>
        </w:rPr>
        <w:t>— недопустима, так как она может погасить интерес обучающегося и соответственно его потребность в красоте и доброте.</w:t>
      </w:r>
    </w:p>
    <w:p w:rsidR="00915FCC" w:rsidRPr="00915FCC" w:rsidRDefault="00915FCC" w:rsidP="00915FCC">
      <w:pPr>
        <w:shd w:val="clear" w:color="auto" w:fill="FFFFFF"/>
        <w:jc w:val="center"/>
        <w:rPr>
          <w:i/>
          <w:iCs/>
          <w:color w:val="000000"/>
        </w:rPr>
      </w:pPr>
      <w:r w:rsidRPr="00915FCC">
        <w:rPr>
          <w:b/>
          <w:bCs/>
          <w:color w:val="000000"/>
        </w:rPr>
        <w:t>Исследовательские     проекты.</w:t>
      </w:r>
    </w:p>
    <w:p w:rsidR="00915FCC" w:rsidRPr="00915FCC" w:rsidRDefault="00915FCC" w:rsidP="00915FCC">
      <w:pPr>
        <w:shd w:val="clear" w:color="auto" w:fill="FFFFFF"/>
        <w:jc w:val="both"/>
        <w:rPr>
          <w:i/>
          <w:iCs/>
          <w:color w:val="000000"/>
        </w:rPr>
      </w:pPr>
      <w:r w:rsidRPr="00915FCC">
        <w:rPr>
          <w:color w:val="000000"/>
        </w:rPr>
        <w:t>             Метод проектов – педагогическая технология, ориентированная не только на обобщение фактических знаний учащихся, но и на их применение и приобретение новых знаний путем самообразования. Активное включение школьников в создание тех или иных проектов дает им возможность осваивать новые способы деятельности в социокультурной среде.</w:t>
      </w:r>
    </w:p>
    <w:p w:rsidR="00915FCC" w:rsidRPr="00915FCC" w:rsidRDefault="00915FCC" w:rsidP="00915FCC">
      <w:pPr>
        <w:shd w:val="clear" w:color="auto" w:fill="FFFFFF"/>
        <w:jc w:val="both"/>
        <w:rPr>
          <w:i/>
          <w:iCs/>
          <w:color w:val="000000"/>
        </w:rPr>
      </w:pPr>
      <w:r w:rsidRPr="00915FCC">
        <w:rPr>
          <w:color w:val="000000"/>
        </w:rPr>
        <w:t>            Проект («брошенный вперед») — прообраз какого-либо объекта, вида деятельности</w:t>
      </w:r>
    </w:p>
    <w:p w:rsidR="00915FCC" w:rsidRPr="00915FCC" w:rsidRDefault="00915FCC" w:rsidP="00915FCC">
      <w:pPr>
        <w:shd w:val="clear" w:color="auto" w:fill="FFFFFF"/>
        <w:jc w:val="both"/>
        <w:rPr>
          <w:i/>
          <w:iCs/>
          <w:color w:val="000000"/>
        </w:rPr>
      </w:pPr>
      <w:r w:rsidRPr="00915FCC">
        <w:rPr>
          <w:color w:val="000000"/>
        </w:rPr>
        <w:t>Метод проектов в образовании рассматривается  как некая альтернатива классно-урочной системе. Современный проект учащихся — это средство активизации познавательной деятельности, развития креативности (творческого мышления), исследовательских умений, навыков общения в коллективе, формирования определенных личностных качеств умения учиться.</w:t>
      </w:r>
    </w:p>
    <w:p w:rsidR="00915FCC" w:rsidRPr="00915FCC" w:rsidRDefault="00915FCC" w:rsidP="00915FCC">
      <w:pPr>
        <w:shd w:val="clear" w:color="auto" w:fill="FFFFFF"/>
        <w:jc w:val="both"/>
        <w:rPr>
          <w:i/>
          <w:iCs/>
          <w:color w:val="000000"/>
        </w:rPr>
      </w:pPr>
      <w:r w:rsidRPr="00915FCC">
        <w:rPr>
          <w:color w:val="000000"/>
        </w:rPr>
        <w:t>            Начиная с 5 класса в учебники «Музыка» введен раздел «Исследовательский проект». Содержание проектов ориентирует учащихся на постижение в индивидуальной и коллективной деятельности вечных тем искусства и жизни (например, «Образы Родины, родного края в музыкальном искусстве», «Образы защитников Отечества в музыке, изобразительном искусстве, литературе», «Музыка в храмовом синтезе искусств», «Народная музыка: истоки, направления, сюжеты и образы», «Авторская песня: любимые барды», «Что такое современность в музыке», «Классика в обработке: поиски и находки» и др.).</w:t>
      </w:r>
    </w:p>
    <w:p w:rsidR="00915FCC" w:rsidRPr="00915FCC" w:rsidRDefault="00915FCC" w:rsidP="00915FCC">
      <w:pPr>
        <w:shd w:val="clear" w:color="auto" w:fill="FFFFFF"/>
        <w:jc w:val="both"/>
        <w:rPr>
          <w:i/>
          <w:iCs/>
          <w:color w:val="000000"/>
        </w:rPr>
      </w:pPr>
      <w:r w:rsidRPr="00915FCC">
        <w:rPr>
          <w:color w:val="000000"/>
        </w:rPr>
        <w:t xml:space="preserve">            Задача заключается в том, чтобы в процессе выполнения проектов у учащихся развивались познавательные  интересы, универсальные учебные действия, специальные и </w:t>
      </w:r>
      <w:proofErr w:type="spellStart"/>
      <w:r w:rsidRPr="00915FCC">
        <w:rPr>
          <w:color w:val="000000"/>
        </w:rPr>
        <w:t>общеучебные</w:t>
      </w:r>
      <w:proofErr w:type="spellEnd"/>
      <w:r w:rsidRPr="00915FCC">
        <w:rPr>
          <w:color w:val="000000"/>
        </w:rPr>
        <w:t xml:space="preserve"> умения и навыки музыкальной и интеллектуальной деятельности, опыт рефлексии, адекватной оценки и самооценки выполненного проекта. Учитель не столько </w:t>
      </w:r>
      <w:r w:rsidRPr="00915FCC">
        <w:rPr>
          <w:color w:val="000000"/>
        </w:rPr>
        <w:lastRenderedPageBreak/>
        <w:t xml:space="preserve">учит, сколько воспитывает у школьников умение учиться, направляет их деятельность, подсказывает пути добывания </w:t>
      </w:r>
      <w:proofErr w:type="spellStart"/>
      <w:proofErr w:type="gramStart"/>
      <w:r w:rsidRPr="00915FCC">
        <w:rPr>
          <w:color w:val="000000"/>
        </w:rPr>
        <w:t>информации,присвоения</w:t>
      </w:r>
      <w:proofErr w:type="spellEnd"/>
      <w:proofErr w:type="gramEnd"/>
      <w:r w:rsidRPr="00915FCC">
        <w:rPr>
          <w:color w:val="000000"/>
        </w:rPr>
        <w:t xml:space="preserve"> знаний и формирования опыта, выступает в роли независимого консультанта. Учащиеся свободны в выборе способов и видов деятельности для достижения поставленной цели. Они  активные участники процесса. Происходит формирование конструктивного критического мышления, которому трудно научить при обычной, урочной форме обучения. В предлагаемых проектах могут взаимодействовать такие формы урочной и внеурочной деятельности  учащихся, как индивидуальное  и коллективное исполнение песен, театрализация (драматизация) художественных произведений, жизненных впечатлений школьников, творческие работы: изготовление альбомов, газет, составление коллекций, съемка видео фильмов, рисование, конструирование, литературное творчество (стихи, проза, эссе) и др. Итогом деятельности по проекту может стать письменная творческая работа учащихся, которую  они публично защищают. Защита проекта может проходить в форме компьютерной презентации, коллективного творческого дела: соревнования команд (КВН), музыкального ринга  и др.</w:t>
      </w:r>
    </w:p>
    <w:p w:rsidR="00915FCC" w:rsidRPr="00915FCC" w:rsidRDefault="00915FCC" w:rsidP="00915FCC">
      <w:pPr>
        <w:shd w:val="clear" w:color="auto" w:fill="FFFFFF"/>
        <w:jc w:val="both"/>
        <w:rPr>
          <w:i/>
          <w:iCs/>
          <w:color w:val="000000"/>
        </w:rPr>
      </w:pPr>
      <w:r w:rsidRPr="00915FCC">
        <w:rPr>
          <w:color w:val="000000"/>
        </w:rPr>
        <w:t xml:space="preserve">         Полноценная реализация программы требует выявления специфики развития музыкальной культуры конкретного региона (народное и профессиональное музыкальное искусство, возможности изучения искусства различных религиозных конфессий,  особенности </w:t>
      </w:r>
      <w:proofErr w:type="spellStart"/>
      <w:r w:rsidRPr="00915FCC">
        <w:rPr>
          <w:color w:val="000000"/>
        </w:rPr>
        <w:t>музицирования</w:t>
      </w:r>
      <w:proofErr w:type="spellEnd"/>
      <w:r w:rsidRPr="00915FCC">
        <w:rPr>
          <w:color w:val="000000"/>
        </w:rPr>
        <w:t xml:space="preserve"> и пр.), а также установления множественных связей с мировой музыкальной культурой. Традиции конкретного региона, так же как и традиции школы, могут быть  отражены и в содержании уроков музыки, и во внеурочных мероприятиях: в проведении народных праздников, клубов по интересам и др. В них найдет выражение идея интеграции различных видов искусства и многообразие творческой художественно-эстетической деятельности учащихся.</w:t>
      </w:r>
    </w:p>
    <w:p w:rsidR="00915FCC" w:rsidRPr="00915FCC" w:rsidRDefault="00915FCC" w:rsidP="00915FCC">
      <w:pPr>
        <w:shd w:val="clear" w:color="auto" w:fill="FFFFFF"/>
        <w:jc w:val="center"/>
        <w:rPr>
          <w:i/>
          <w:iCs/>
          <w:color w:val="000000"/>
        </w:rPr>
      </w:pPr>
      <w:r w:rsidRPr="00915FCC">
        <w:rPr>
          <w:b/>
          <w:bCs/>
          <w:color w:val="000000"/>
        </w:rPr>
        <w:t>Основные критерии оценки ученического проекта:</w:t>
      </w:r>
    </w:p>
    <w:p w:rsidR="00915FCC" w:rsidRPr="00915FCC" w:rsidRDefault="00915FCC" w:rsidP="00915FCC">
      <w:pPr>
        <w:numPr>
          <w:ilvl w:val="0"/>
          <w:numId w:val="14"/>
        </w:numPr>
        <w:shd w:val="clear" w:color="auto" w:fill="FFFFFF"/>
        <w:spacing w:before="30" w:after="30" w:line="276" w:lineRule="auto"/>
        <w:rPr>
          <w:i/>
          <w:iCs/>
          <w:color w:val="000000"/>
        </w:rPr>
      </w:pPr>
      <w:r w:rsidRPr="00915FCC">
        <w:rPr>
          <w:color w:val="000000"/>
        </w:rPr>
        <w:t>актуальность темы и предлагаемых решений, практическая направленность и значимость работы;</w:t>
      </w:r>
    </w:p>
    <w:p w:rsidR="00915FCC" w:rsidRPr="00915FCC" w:rsidRDefault="00915FCC" w:rsidP="00915FCC">
      <w:pPr>
        <w:numPr>
          <w:ilvl w:val="0"/>
          <w:numId w:val="14"/>
        </w:numPr>
        <w:shd w:val="clear" w:color="auto" w:fill="FFFFFF"/>
        <w:spacing w:before="30" w:after="30" w:line="276" w:lineRule="auto"/>
        <w:rPr>
          <w:i/>
          <w:iCs/>
          <w:color w:val="000000"/>
        </w:rPr>
      </w:pPr>
      <w:r w:rsidRPr="00915FCC">
        <w:rPr>
          <w:color w:val="000000"/>
        </w:rPr>
        <w:t>полнота и логичность раскрытия темы, ее законченность;</w:t>
      </w:r>
    </w:p>
    <w:p w:rsidR="00915FCC" w:rsidRPr="00915FCC" w:rsidRDefault="00915FCC" w:rsidP="00915FCC">
      <w:pPr>
        <w:numPr>
          <w:ilvl w:val="0"/>
          <w:numId w:val="14"/>
        </w:numPr>
        <w:shd w:val="clear" w:color="auto" w:fill="FFFFFF"/>
        <w:spacing w:before="30" w:after="30" w:line="276" w:lineRule="auto"/>
        <w:rPr>
          <w:i/>
          <w:iCs/>
          <w:color w:val="000000"/>
        </w:rPr>
      </w:pPr>
      <w:r w:rsidRPr="00915FCC">
        <w:rPr>
          <w:color w:val="000000"/>
        </w:rPr>
        <w:t>умение делать выводы и обобщения;</w:t>
      </w:r>
    </w:p>
    <w:p w:rsidR="00915FCC" w:rsidRPr="00915FCC" w:rsidRDefault="00915FCC" w:rsidP="00915FCC">
      <w:pPr>
        <w:numPr>
          <w:ilvl w:val="0"/>
          <w:numId w:val="14"/>
        </w:numPr>
        <w:shd w:val="clear" w:color="auto" w:fill="FFFFFF"/>
        <w:spacing w:before="30" w:after="30" w:line="276" w:lineRule="auto"/>
        <w:rPr>
          <w:i/>
          <w:iCs/>
          <w:color w:val="000000"/>
        </w:rPr>
      </w:pPr>
      <w:r w:rsidRPr="00915FCC">
        <w:rPr>
          <w:color w:val="000000"/>
        </w:rPr>
        <w:t>самостоятельность суждений, уровень творчества участников проекта, оригинальность раскрытия темы, решений;</w:t>
      </w:r>
    </w:p>
    <w:p w:rsidR="00915FCC" w:rsidRPr="00915FCC" w:rsidRDefault="00915FCC" w:rsidP="00915FCC">
      <w:pPr>
        <w:numPr>
          <w:ilvl w:val="0"/>
          <w:numId w:val="14"/>
        </w:numPr>
        <w:shd w:val="clear" w:color="auto" w:fill="FFFFFF"/>
        <w:spacing w:before="30" w:after="30" w:line="276" w:lineRule="auto"/>
        <w:rPr>
          <w:i/>
          <w:iCs/>
          <w:color w:val="000000"/>
        </w:rPr>
      </w:pPr>
      <w:r w:rsidRPr="00915FCC">
        <w:rPr>
          <w:color w:val="000000"/>
        </w:rPr>
        <w:t>умение аргументировать собственную точку зрения;</w:t>
      </w:r>
    </w:p>
    <w:p w:rsidR="00915FCC" w:rsidRPr="00915FCC" w:rsidRDefault="00915FCC" w:rsidP="00915FCC">
      <w:pPr>
        <w:numPr>
          <w:ilvl w:val="0"/>
          <w:numId w:val="14"/>
        </w:numPr>
        <w:shd w:val="clear" w:color="auto" w:fill="FFFFFF"/>
        <w:spacing w:before="30" w:after="30" w:line="276" w:lineRule="auto"/>
        <w:rPr>
          <w:i/>
          <w:iCs/>
          <w:color w:val="000000"/>
        </w:rPr>
      </w:pPr>
      <w:proofErr w:type="gramStart"/>
      <w:r w:rsidRPr="00915FCC">
        <w:rPr>
          <w:color w:val="000000"/>
        </w:rPr>
        <w:t>художественное</w:t>
      </w:r>
      <w:proofErr w:type="gramEnd"/>
      <w:r w:rsidRPr="00915FCC">
        <w:rPr>
          <w:color w:val="000000"/>
        </w:rPr>
        <w:t xml:space="preserve"> оформление проекта (подбор музыкальных произведений, слайдов, рисунков; изготовление альбомов, стендов, газет, фотографий, видеороликов; литературное и сценическое сопровождение защиты проекта).</w:t>
      </w:r>
    </w:p>
    <w:p w:rsidR="00915FCC" w:rsidRPr="00915FCC" w:rsidRDefault="00915FCC" w:rsidP="00915FCC">
      <w:pPr>
        <w:shd w:val="clear" w:color="auto" w:fill="FFFFFF"/>
        <w:ind w:right="-260"/>
        <w:jc w:val="center"/>
        <w:rPr>
          <w:i/>
          <w:iCs/>
          <w:color w:val="000000"/>
        </w:rPr>
      </w:pPr>
      <w:r w:rsidRPr="00915FCC">
        <w:rPr>
          <w:b/>
          <w:bCs/>
          <w:color w:val="000000"/>
        </w:rPr>
        <w:t>Тестирование.</w:t>
      </w:r>
    </w:p>
    <w:p w:rsidR="00915FCC" w:rsidRPr="00915FCC" w:rsidRDefault="00915FCC" w:rsidP="00915FCC">
      <w:pPr>
        <w:shd w:val="clear" w:color="auto" w:fill="FFFFFF"/>
        <w:rPr>
          <w:i/>
          <w:iCs/>
          <w:color w:val="000000"/>
        </w:rPr>
      </w:pPr>
      <w:r w:rsidRPr="00915FCC">
        <w:rPr>
          <w:color w:val="000000"/>
        </w:rPr>
        <w:t xml:space="preserve">На современном этапе при оценке </w:t>
      </w:r>
      <w:proofErr w:type="gramStart"/>
      <w:r w:rsidRPr="00915FCC">
        <w:rPr>
          <w:color w:val="000000"/>
        </w:rPr>
        <w:t>знаний  используется</w:t>
      </w:r>
      <w:proofErr w:type="gramEnd"/>
      <w:r w:rsidRPr="00915FCC">
        <w:rPr>
          <w:color w:val="000000"/>
        </w:rPr>
        <w:t xml:space="preserve">  такая  формы контроля, как тестирование.</w:t>
      </w:r>
    </w:p>
    <w:p w:rsidR="00915FCC" w:rsidRPr="00915FCC" w:rsidRDefault="00915FCC" w:rsidP="00915FCC">
      <w:pPr>
        <w:shd w:val="clear" w:color="auto" w:fill="FFFFFF"/>
        <w:rPr>
          <w:i/>
          <w:iCs/>
          <w:color w:val="000000"/>
        </w:rPr>
      </w:pPr>
      <w:r w:rsidRPr="00915FCC">
        <w:rPr>
          <w:color w:val="000000"/>
        </w:rPr>
        <w:t>Эти виды контроля можно использовать как раздаточный материал к определенному уроку, так и  периодически (по этапам, по разделам). Выполнение проверочных заданий целесообразно проводить после изучения больших разделов, или по итогам года.</w:t>
      </w:r>
    </w:p>
    <w:p w:rsidR="00915FCC" w:rsidRPr="00915FCC" w:rsidRDefault="00915FCC" w:rsidP="00915FCC">
      <w:pPr>
        <w:shd w:val="clear" w:color="auto" w:fill="FFFFFF"/>
        <w:rPr>
          <w:i/>
          <w:iCs/>
          <w:color w:val="000000"/>
        </w:rPr>
      </w:pPr>
      <w:r w:rsidRPr="00915FCC">
        <w:rPr>
          <w:b/>
          <w:bCs/>
          <w:color w:val="000000"/>
        </w:rPr>
        <w:t>Критерии оценок по результатам выполнения  теста</w:t>
      </w:r>
    </w:p>
    <w:p w:rsidR="00915FCC" w:rsidRPr="00915FCC" w:rsidRDefault="00915FCC" w:rsidP="00915FCC">
      <w:pPr>
        <w:shd w:val="clear" w:color="auto" w:fill="FFFFFF"/>
        <w:rPr>
          <w:i/>
          <w:iCs/>
          <w:color w:val="000000"/>
        </w:rPr>
      </w:pPr>
      <w:r w:rsidRPr="00915FCC">
        <w:rPr>
          <w:b/>
          <w:bCs/>
          <w:i/>
          <w:iCs/>
          <w:color w:val="000000"/>
        </w:rPr>
        <w:t>Ошибки:</w:t>
      </w:r>
    </w:p>
    <w:p w:rsidR="00915FCC" w:rsidRPr="00915FCC" w:rsidRDefault="00915FCC" w:rsidP="00915FCC">
      <w:pPr>
        <w:shd w:val="clear" w:color="auto" w:fill="FFFFFF"/>
        <w:rPr>
          <w:i/>
          <w:iCs/>
          <w:color w:val="000000"/>
        </w:rPr>
      </w:pPr>
      <w:r w:rsidRPr="00915FCC">
        <w:rPr>
          <w:color w:val="000000"/>
        </w:rPr>
        <w:t>0-2 – «5» («отлично»)</w:t>
      </w:r>
    </w:p>
    <w:p w:rsidR="00915FCC" w:rsidRPr="00915FCC" w:rsidRDefault="00915FCC" w:rsidP="00915FCC">
      <w:pPr>
        <w:shd w:val="clear" w:color="auto" w:fill="FFFFFF"/>
        <w:rPr>
          <w:i/>
          <w:iCs/>
          <w:color w:val="000000"/>
        </w:rPr>
      </w:pPr>
      <w:r w:rsidRPr="00915FCC">
        <w:rPr>
          <w:color w:val="000000"/>
        </w:rPr>
        <w:t>3-5 – «4» («хорошо»)</w:t>
      </w:r>
    </w:p>
    <w:p w:rsidR="00915FCC" w:rsidRPr="00915FCC" w:rsidRDefault="00915FCC" w:rsidP="00915FCC">
      <w:pPr>
        <w:shd w:val="clear" w:color="auto" w:fill="FFFFFF"/>
        <w:rPr>
          <w:i/>
          <w:iCs/>
          <w:color w:val="000000"/>
        </w:rPr>
      </w:pPr>
      <w:r w:rsidRPr="00915FCC">
        <w:rPr>
          <w:color w:val="000000"/>
        </w:rPr>
        <w:t>6-9 – «3» («удовлетворительно»)</w:t>
      </w:r>
    </w:p>
    <w:p w:rsidR="00915FCC" w:rsidRPr="00915FCC" w:rsidRDefault="00915FCC" w:rsidP="00915FCC">
      <w:pPr>
        <w:shd w:val="clear" w:color="auto" w:fill="FFFFFF"/>
        <w:spacing w:after="150"/>
        <w:rPr>
          <w:color w:val="000000"/>
        </w:rPr>
      </w:pPr>
    </w:p>
    <w:p w:rsidR="00915FCC" w:rsidRPr="00915FCC" w:rsidRDefault="00915FCC" w:rsidP="00915FCC">
      <w:pPr>
        <w:spacing w:after="200" w:line="276" w:lineRule="auto"/>
        <w:rPr>
          <w:rFonts w:eastAsiaTheme="minorHAnsi"/>
          <w:lang w:eastAsia="en-US"/>
        </w:rPr>
      </w:pPr>
    </w:p>
    <w:p w:rsidR="009A1292" w:rsidRPr="00D23309" w:rsidRDefault="009A1292" w:rsidP="00D23309"/>
    <w:sectPr w:rsidR="009A1292" w:rsidRPr="00D23309" w:rsidSect="00B3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E43643F"/>
    <w:multiLevelType w:val="multilevel"/>
    <w:tmpl w:val="0C489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0542A34"/>
    <w:multiLevelType w:val="multilevel"/>
    <w:tmpl w:val="8520A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933568"/>
    <w:multiLevelType w:val="multilevel"/>
    <w:tmpl w:val="0D12C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BD7627"/>
    <w:multiLevelType w:val="multilevel"/>
    <w:tmpl w:val="0616F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9F1518"/>
    <w:multiLevelType w:val="multilevel"/>
    <w:tmpl w:val="DB54A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3"/>
  </w:num>
  <w:num w:numId="11">
    <w:abstractNumId w:val="9"/>
  </w:num>
  <w:num w:numId="12">
    <w:abstractNumId w:val="11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911"/>
    <w:rsid w:val="00474F00"/>
    <w:rsid w:val="00556E62"/>
    <w:rsid w:val="008A7911"/>
    <w:rsid w:val="00915FCC"/>
    <w:rsid w:val="009A1292"/>
    <w:rsid w:val="00B35C4B"/>
    <w:rsid w:val="00D23309"/>
    <w:rsid w:val="00FC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34B638-E7E0-41D2-80EE-E123154C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A7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B35C4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B35C4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B35C4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B35C4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B35C4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B35C4B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B35C4B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B35C4B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B35C4B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B35C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B35C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B35C4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B35C4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5">
    <w:name w:val="Balloon Text"/>
    <w:basedOn w:val="a1"/>
    <w:link w:val="a6"/>
    <w:uiPriority w:val="99"/>
    <w:semiHidden/>
    <w:unhideWhenUsed/>
    <w:rsid w:val="00B35C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B35C4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2"/>
    <w:link w:val="5"/>
    <w:uiPriority w:val="9"/>
    <w:semiHidden/>
    <w:rsid w:val="00B35C4B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B35C4B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B35C4B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B35C4B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B35C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7">
    <w:name w:val="header"/>
    <w:basedOn w:val="a1"/>
    <w:link w:val="a8"/>
    <w:uiPriority w:val="99"/>
    <w:unhideWhenUsed/>
    <w:rsid w:val="00B35C4B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8">
    <w:name w:val="Верхний колонтитул Знак"/>
    <w:basedOn w:val="a2"/>
    <w:link w:val="a7"/>
    <w:uiPriority w:val="99"/>
    <w:rsid w:val="00B35C4B"/>
    <w:rPr>
      <w:rFonts w:eastAsiaTheme="minorEastAsia"/>
      <w:lang w:val="en-US"/>
    </w:rPr>
  </w:style>
  <w:style w:type="paragraph" w:styleId="a9">
    <w:name w:val="footer"/>
    <w:basedOn w:val="a1"/>
    <w:link w:val="aa"/>
    <w:uiPriority w:val="99"/>
    <w:unhideWhenUsed/>
    <w:rsid w:val="00B35C4B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a">
    <w:name w:val="Нижний колонтитул Знак"/>
    <w:basedOn w:val="a2"/>
    <w:link w:val="a9"/>
    <w:uiPriority w:val="99"/>
    <w:rsid w:val="00B35C4B"/>
    <w:rPr>
      <w:rFonts w:eastAsiaTheme="minorEastAsia"/>
      <w:lang w:val="en-US"/>
    </w:rPr>
  </w:style>
  <w:style w:type="paragraph" w:styleId="ab">
    <w:name w:val="No Spacing"/>
    <w:uiPriority w:val="1"/>
    <w:qFormat/>
    <w:rsid w:val="00B35C4B"/>
    <w:pPr>
      <w:spacing w:after="0" w:line="240" w:lineRule="auto"/>
    </w:pPr>
    <w:rPr>
      <w:rFonts w:eastAsiaTheme="minorEastAsia"/>
      <w:lang w:val="en-US"/>
    </w:rPr>
  </w:style>
  <w:style w:type="paragraph" w:styleId="ac">
    <w:name w:val="Title"/>
    <w:basedOn w:val="a1"/>
    <w:next w:val="a1"/>
    <w:link w:val="ad"/>
    <w:uiPriority w:val="10"/>
    <w:qFormat/>
    <w:rsid w:val="00B35C4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Название Знак"/>
    <w:basedOn w:val="a2"/>
    <w:link w:val="ac"/>
    <w:uiPriority w:val="10"/>
    <w:rsid w:val="00B35C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1"/>
    <w:next w:val="a1"/>
    <w:link w:val="af"/>
    <w:uiPriority w:val="11"/>
    <w:qFormat/>
    <w:rsid w:val="00B35C4B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af">
    <w:name w:val="Подзаголовок Знак"/>
    <w:basedOn w:val="a2"/>
    <w:link w:val="ae"/>
    <w:uiPriority w:val="11"/>
    <w:rsid w:val="00B35C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0">
    <w:name w:val="List Paragraph"/>
    <w:basedOn w:val="a1"/>
    <w:uiPriority w:val="34"/>
    <w:qFormat/>
    <w:rsid w:val="00B35C4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1">
    <w:name w:val="Body Text"/>
    <w:basedOn w:val="a1"/>
    <w:link w:val="af2"/>
    <w:uiPriority w:val="99"/>
    <w:unhideWhenUsed/>
    <w:rsid w:val="00B35C4B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2">
    <w:name w:val="Основной текст Знак"/>
    <w:basedOn w:val="a2"/>
    <w:link w:val="af1"/>
    <w:uiPriority w:val="99"/>
    <w:rsid w:val="00B35C4B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B35C4B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B35C4B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B35C4B"/>
    <w:pPr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B35C4B"/>
    <w:rPr>
      <w:rFonts w:eastAsiaTheme="minorEastAsia"/>
      <w:sz w:val="16"/>
      <w:szCs w:val="16"/>
      <w:lang w:val="en-US"/>
    </w:rPr>
  </w:style>
  <w:style w:type="paragraph" w:styleId="af3">
    <w:name w:val="List"/>
    <w:basedOn w:val="a1"/>
    <w:uiPriority w:val="99"/>
    <w:unhideWhenUsed/>
    <w:rsid w:val="00B35C4B"/>
    <w:pPr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B35C4B"/>
    <w:pPr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B35C4B"/>
    <w:pPr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B35C4B"/>
    <w:pPr>
      <w:numPr>
        <w:numId w:val="1"/>
      </w:num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B35C4B"/>
    <w:pPr>
      <w:numPr>
        <w:numId w:val="2"/>
      </w:num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B35C4B"/>
    <w:pPr>
      <w:numPr>
        <w:numId w:val="3"/>
      </w:num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B35C4B"/>
    <w:pPr>
      <w:numPr>
        <w:numId w:val="5"/>
      </w:num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B35C4B"/>
    <w:pPr>
      <w:numPr>
        <w:numId w:val="6"/>
      </w:num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B35C4B"/>
    <w:pPr>
      <w:numPr>
        <w:numId w:val="7"/>
      </w:num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List Continue"/>
    <w:basedOn w:val="a1"/>
    <w:uiPriority w:val="99"/>
    <w:unhideWhenUsed/>
    <w:rsid w:val="00B35C4B"/>
    <w:pPr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B35C4B"/>
    <w:pPr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B35C4B"/>
    <w:pPr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5">
    <w:name w:val="macro"/>
    <w:link w:val="af6"/>
    <w:uiPriority w:val="99"/>
    <w:unhideWhenUsed/>
    <w:rsid w:val="00B35C4B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6">
    <w:name w:val="Текст макроса Знак"/>
    <w:basedOn w:val="a2"/>
    <w:link w:val="af5"/>
    <w:uiPriority w:val="99"/>
    <w:rsid w:val="00B35C4B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B35C4B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B35C4B"/>
    <w:rPr>
      <w:rFonts w:eastAsiaTheme="minorEastAsia"/>
      <w:i/>
      <w:iCs/>
      <w:color w:val="000000" w:themeColor="text1"/>
      <w:lang w:val="en-US"/>
    </w:rPr>
  </w:style>
  <w:style w:type="character" w:styleId="af7">
    <w:name w:val="Strong"/>
    <w:basedOn w:val="a2"/>
    <w:uiPriority w:val="22"/>
    <w:qFormat/>
    <w:rsid w:val="00B35C4B"/>
    <w:rPr>
      <w:b/>
      <w:bCs/>
    </w:rPr>
  </w:style>
  <w:style w:type="character" w:styleId="af8">
    <w:name w:val="Emphasis"/>
    <w:basedOn w:val="a2"/>
    <w:uiPriority w:val="20"/>
    <w:qFormat/>
    <w:rsid w:val="00B35C4B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B35C4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customStyle="1" w:styleId="afa">
    <w:name w:val="Выделенная цитата Знак"/>
    <w:basedOn w:val="a2"/>
    <w:link w:val="af9"/>
    <w:uiPriority w:val="30"/>
    <w:rsid w:val="00B35C4B"/>
    <w:rPr>
      <w:rFonts w:eastAsiaTheme="minorEastAsia"/>
      <w:b/>
      <w:bCs/>
      <w:i/>
      <w:iCs/>
      <w:color w:val="4F81BD" w:themeColor="accent1"/>
      <w:lang w:val="en-US"/>
    </w:rPr>
  </w:style>
  <w:style w:type="character" w:styleId="afb">
    <w:name w:val="Subtle Emphasis"/>
    <w:basedOn w:val="a2"/>
    <w:uiPriority w:val="19"/>
    <w:qFormat/>
    <w:rsid w:val="00B35C4B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B35C4B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B35C4B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B35C4B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B35C4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6565</Words>
  <Characters>37424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Bson</dc:creator>
  <cp:lastModifiedBy>Малькова Зумара</cp:lastModifiedBy>
  <cp:revision>2</cp:revision>
  <cp:lastPrinted>2022-12-26T14:51:00Z</cp:lastPrinted>
  <dcterms:created xsi:type="dcterms:W3CDTF">2022-12-27T13:55:00Z</dcterms:created>
  <dcterms:modified xsi:type="dcterms:W3CDTF">2022-12-27T13:55:00Z</dcterms:modified>
</cp:coreProperties>
</file>